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B8BED" w14:textId="03282F12" w:rsidR="007166CE" w:rsidRDefault="00F9326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7A275CB" wp14:editId="2DFA48D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93E2C7" w14:textId="77777777" w:rsidR="007166CE" w:rsidRDefault="007166CE" w:rsidP="007166CE">
      <w:pPr>
        <w:pStyle w:val="berschrift1"/>
      </w:pPr>
      <w:r>
        <w:br w:type="page"/>
      </w:r>
      <w:r>
        <w:lastRenderedPageBreak/>
        <w:t>Vorwort</w:t>
      </w:r>
    </w:p>
    <w:p w14:paraId="3A6FEAC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28E78C8" w14:textId="77777777" w:rsidR="007E1779" w:rsidRDefault="008D7463" w:rsidP="007166CE">
      <w:r>
        <w:t xml:space="preserve">Dieses Jahr hat uns allen eine Menge abverlangt – doch Gott hat uns hindurchgetragen. </w:t>
      </w:r>
    </w:p>
    <w:p w14:paraId="5EBC7C1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FF1DD90" w14:textId="77777777" w:rsidR="007E1779" w:rsidRDefault="007E1779" w:rsidP="007166CE">
      <w:r>
        <w:t>Vielleicht hat aber auch der eine oder die andere Lust, mitzumachen und neue Bücher zu erstellen – sprecht mich einfach an.</w:t>
      </w:r>
    </w:p>
    <w:p w14:paraId="7CCDE1A2" w14:textId="77777777" w:rsidR="007166CE" w:rsidRDefault="007166CE" w:rsidP="007166CE">
      <w:r>
        <w:t>Euch allen wünsche ich Gottes reichen Segen und dass Ihr für Euch interessante Texte hier findet. Für Anregungen bin ich immer dankbar.</w:t>
      </w:r>
    </w:p>
    <w:p w14:paraId="0155FBAB" w14:textId="77777777" w:rsidR="007166CE" w:rsidRDefault="007166CE" w:rsidP="007166CE">
      <w:r>
        <w:t>Gruß &amp; Segen,</w:t>
      </w:r>
    </w:p>
    <w:p w14:paraId="5AA46D51" w14:textId="77777777" w:rsidR="007166CE" w:rsidRDefault="007166CE" w:rsidP="007166CE">
      <w:r>
        <w:t>Andreas</w:t>
      </w:r>
    </w:p>
    <w:p w14:paraId="71029DF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D0A732" w14:textId="34FCBF5B" w:rsidR="009C0AF5" w:rsidRDefault="009C0AF5" w:rsidP="009C0AF5">
      <w:pPr>
        <w:pStyle w:val="berschrift1"/>
      </w:pPr>
      <w:r>
        <w:t>An Spalatin - 30.9.1519</w:t>
      </w:r>
    </w:p>
    <w:p w14:paraId="2FAAF18C" w14:textId="77777777" w:rsidR="009C0AF5" w:rsidRDefault="009C0AF5" w:rsidP="009C0AF5">
      <w:pPr>
        <w:pStyle w:val="StandardWeb"/>
      </w:pPr>
      <w:r>
        <w:t xml:space="preserve">Dem </w:t>
      </w:r>
      <w:proofErr w:type="spellStart"/>
      <w:r>
        <w:t>wirdigen</w:t>
      </w:r>
      <w:proofErr w:type="spellEnd"/>
      <w:r>
        <w:t xml:space="preserve">, unsern </w:t>
      </w:r>
      <w:proofErr w:type="spellStart"/>
      <w:r>
        <w:t>Capellan</w:t>
      </w:r>
      <w:proofErr w:type="spellEnd"/>
      <w:r>
        <w:t xml:space="preserve"> und lieben andächtigen Herrn Jörgen Spalatin, </w:t>
      </w:r>
      <w:proofErr w:type="spellStart"/>
      <w:r>
        <w:t>Thumherrn</w:t>
      </w:r>
      <w:proofErr w:type="spellEnd"/>
      <w:r>
        <w:t xml:space="preserve"> zu </w:t>
      </w:r>
      <w:proofErr w:type="spellStart"/>
      <w:r>
        <w:t>Aldenburg</w:t>
      </w:r>
      <w:proofErr w:type="spellEnd"/>
      <w:r>
        <w:t xml:space="preserve"> rc. rc.</w:t>
      </w:r>
    </w:p>
    <w:p w14:paraId="4C014D2B" w14:textId="77777777" w:rsidR="009C0AF5" w:rsidRDefault="009C0AF5" w:rsidP="009C0AF5">
      <w:pPr>
        <w:pStyle w:val="StandardWeb"/>
      </w:pPr>
      <w:r>
        <w:t xml:space="preserve">Von </w:t>
      </w:r>
      <w:proofErr w:type="spellStart"/>
      <w:r>
        <w:t>Gots</w:t>
      </w:r>
      <w:proofErr w:type="spellEnd"/>
      <w:r>
        <w:t xml:space="preserve"> Gnaden Fridrich, Herzog zu Sachsen, Churfürst und </w:t>
      </w:r>
      <w:proofErr w:type="spellStart"/>
      <w:r>
        <w:t>Vicarius</w:t>
      </w:r>
      <w:proofErr w:type="spellEnd"/>
      <w:r>
        <w:t xml:space="preserve">. Unsern Gruß zuvor! </w:t>
      </w:r>
      <w:proofErr w:type="spellStart"/>
      <w:r>
        <w:t>Wirdiger</w:t>
      </w:r>
      <w:proofErr w:type="spellEnd"/>
      <w:r>
        <w:t xml:space="preserve">, lieber Andächtiger! Wir geben euch </w:t>
      </w:r>
      <w:proofErr w:type="spellStart"/>
      <w:r>
        <w:t>genädiger</w:t>
      </w:r>
      <w:proofErr w:type="spellEnd"/>
      <w:r>
        <w:t xml:space="preserve"> Meinung zu erkennen, daß uns heut ein Schrift von Er Karl von Miltitz zukommen ist, an Doctor Martinus lautend, die wir euch </w:t>
      </w:r>
      <w:proofErr w:type="spellStart"/>
      <w:r>
        <w:t>uberschicken</w:t>
      </w:r>
      <w:proofErr w:type="spellEnd"/>
      <w:r>
        <w:t xml:space="preserve">, Doctor Martinus zu </w:t>
      </w:r>
      <w:proofErr w:type="spellStart"/>
      <w:r>
        <w:t>uberantworten</w:t>
      </w:r>
      <w:proofErr w:type="spellEnd"/>
      <w:r>
        <w:t xml:space="preserve">, und euch </w:t>
      </w:r>
      <w:proofErr w:type="spellStart"/>
      <w:r>
        <w:t>nit</w:t>
      </w:r>
      <w:proofErr w:type="spellEnd"/>
      <w:r>
        <w:t xml:space="preserve"> verhalten, daß er uns darneben auch geschrieben und angezeigt, wie er Doctor Martinus zu </w:t>
      </w:r>
      <w:proofErr w:type="spellStart"/>
      <w:r>
        <w:t>ihme</w:t>
      </w:r>
      <w:proofErr w:type="spellEnd"/>
      <w:r>
        <w:t xml:space="preserve"> </w:t>
      </w:r>
      <w:proofErr w:type="spellStart"/>
      <w:r>
        <w:t>gein</w:t>
      </w:r>
      <w:proofErr w:type="spellEnd"/>
      <w:r>
        <w:t xml:space="preserve"> </w:t>
      </w:r>
      <w:proofErr w:type="spellStart"/>
      <w:r>
        <w:t>Liebenwerdt</w:t>
      </w:r>
      <w:proofErr w:type="spellEnd"/>
      <w:r>
        <w:t xml:space="preserve"> bescheide. Nu können wir </w:t>
      </w:r>
      <w:proofErr w:type="spellStart"/>
      <w:r>
        <w:t>nit</w:t>
      </w:r>
      <w:proofErr w:type="spellEnd"/>
      <w:r>
        <w:t xml:space="preserve"> wohl achten, was er mit </w:t>
      </w:r>
      <w:proofErr w:type="spellStart"/>
      <w:r>
        <w:t>ihme</w:t>
      </w:r>
      <w:proofErr w:type="spellEnd"/>
      <w:r>
        <w:t xml:space="preserve"> handeln </w:t>
      </w:r>
      <w:proofErr w:type="spellStart"/>
      <w:r>
        <w:t>magk</w:t>
      </w:r>
      <w:proofErr w:type="spellEnd"/>
      <w:r>
        <w:t xml:space="preserve">. Doch bedenken wir, daß Doctor Martinus </w:t>
      </w:r>
      <w:proofErr w:type="spellStart"/>
      <w:r>
        <w:t>nit</w:t>
      </w:r>
      <w:proofErr w:type="spellEnd"/>
      <w:r>
        <w:t xml:space="preserve"> zu weigern noch </w:t>
      </w:r>
      <w:proofErr w:type="spellStart"/>
      <w:r>
        <w:t>abzuschlahen</w:t>
      </w:r>
      <w:proofErr w:type="spellEnd"/>
      <w:r>
        <w:t xml:space="preserve"> sei, zu </w:t>
      </w:r>
      <w:proofErr w:type="spellStart"/>
      <w:r>
        <w:t>ihme</w:t>
      </w:r>
      <w:proofErr w:type="spellEnd"/>
      <w:r>
        <w:t xml:space="preserve"> zu kommen. </w:t>
      </w:r>
      <w:proofErr w:type="spellStart"/>
      <w:r>
        <w:t>Darumb</w:t>
      </w:r>
      <w:proofErr w:type="spellEnd"/>
      <w:r>
        <w:t xml:space="preserve"> </w:t>
      </w:r>
      <w:proofErr w:type="spellStart"/>
      <w:r>
        <w:t>wu</w:t>
      </w:r>
      <w:proofErr w:type="spellEnd"/>
      <w:r>
        <w:t xml:space="preserve"> es Doctor Martinus, deßgleichen ihr auch für gut ansehen </w:t>
      </w:r>
      <w:proofErr w:type="spellStart"/>
      <w:r>
        <w:t>werdt</w:t>
      </w:r>
      <w:proofErr w:type="spellEnd"/>
      <w:r>
        <w:t xml:space="preserve">, so wollet dem Doctor sagen, daß er Ern Karl, wann er zu </w:t>
      </w:r>
      <w:proofErr w:type="spellStart"/>
      <w:r>
        <w:t>Liebenwerdt</w:t>
      </w:r>
      <w:proofErr w:type="spellEnd"/>
      <w:r>
        <w:t xml:space="preserve"> zu sein </w:t>
      </w:r>
      <w:proofErr w:type="spellStart"/>
      <w:r>
        <w:t>gedächt</w:t>
      </w:r>
      <w:proofErr w:type="spellEnd"/>
      <w:r>
        <w:t xml:space="preserve">, ein Tag zuschreiben wollt, und uns den Brief bei diesem Boten zusenden, so wollen wir den fürder Ern </w:t>
      </w:r>
      <w:proofErr w:type="spellStart"/>
      <w:r>
        <w:t>Karln</w:t>
      </w:r>
      <w:proofErr w:type="spellEnd"/>
      <w:r>
        <w:t xml:space="preserve"> gen dem </w:t>
      </w:r>
      <w:proofErr w:type="spellStart"/>
      <w:r>
        <w:t>Scharffensteyn</w:t>
      </w:r>
      <w:proofErr w:type="spellEnd"/>
      <w:r>
        <w:t xml:space="preserve"> schicken. Nachdem ihr auch wißt, daß sich Er Karl hat vernehmen lassen, daß er zu unserm Freund, dem Erzbischof zu Trier, wollt, und daß wir </w:t>
      </w:r>
      <w:proofErr w:type="spellStart"/>
      <w:r>
        <w:t>ihme</w:t>
      </w:r>
      <w:proofErr w:type="spellEnd"/>
      <w:r>
        <w:t xml:space="preserve"> darauf einen Brief an gedachten unsern Freund mitgäben, als hat sich Er Karl zu </w:t>
      </w:r>
      <w:proofErr w:type="spellStart"/>
      <w:r>
        <w:t>Aldenburg</w:t>
      </w:r>
      <w:proofErr w:type="spellEnd"/>
      <w:r>
        <w:t xml:space="preserve"> vernehmen lassen, daß er erstlich mit Doctor Martinus handeln, und dann unsern Brief wieder von dem von Miltitz fordern, so werden die Sachen </w:t>
      </w:r>
      <w:proofErr w:type="spellStart"/>
      <w:r>
        <w:t>vielleich</w:t>
      </w:r>
      <w:proofErr w:type="spellEnd"/>
      <w:r>
        <w:t xml:space="preserve"> ein ander Meinung gewinnen, dann in der Schrift </w:t>
      </w:r>
      <w:proofErr w:type="spellStart"/>
      <w:r>
        <w:t>vermeldt</w:t>
      </w:r>
      <w:proofErr w:type="spellEnd"/>
      <w:r>
        <w:t xml:space="preserve"> und angezeigt worden. Das wollen wir euch nicht verhalten, denn euch zu Gnaden sind wir geneigt. Datum zu </w:t>
      </w:r>
      <w:proofErr w:type="spellStart"/>
      <w:r>
        <w:t>Lochaw</w:t>
      </w:r>
      <w:proofErr w:type="spellEnd"/>
      <w:r>
        <w:t xml:space="preserve">, am Freitag St. Hieronymus-Tag, Anno Dom. </w:t>
      </w:r>
      <w:proofErr w:type="spellStart"/>
      <w:r>
        <w:t>XVCXIX</w:t>
      </w:r>
      <w:proofErr w:type="spellEnd"/>
      <w:r>
        <w:t>.</w:t>
      </w:r>
    </w:p>
    <w:p w14:paraId="68FA4522" w14:textId="77777777" w:rsidR="009C0AF5" w:rsidRDefault="009C0AF5" w:rsidP="009C0AF5">
      <w:pPr>
        <w:pStyle w:val="StandardWeb"/>
      </w:pPr>
      <w:proofErr w:type="spellStart"/>
      <w:r>
        <w:t>Fridericus</w:t>
      </w:r>
      <w:proofErr w:type="spellEnd"/>
      <w:r>
        <w:t>.</w:t>
      </w:r>
    </w:p>
    <w:p w14:paraId="3D8D6F26" w14:textId="12C5A58A" w:rsidR="009C0AF5" w:rsidRDefault="009C0AF5" w:rsidP="009C0AF5">
      <w:pPr>
        <w:pStyle w:val="berschrift1"/>
        <w:rPr>
          <w:sz w:val="48"/>
        </w:rPr>
      </w:pPr>
      <w:r>
        <w:t xml:space="preserve">An Fabian von </w:t>
      </w:r>
      <w:proofErr w:type="spellStart"/>
      <w:r>
        <w:t>Feilitsch</w:t>
      </w:r>
      <w:proofErr w:type="spellEnd"/>
    </w:p>
    <w:p w14:paraId="3E38F782" w14:textId="77777777" w:rsidR="009C0AF5" w:rsidRDefault="009C0AF5" w:rsidP="009C0AF5">
      <w:pPr>
        <w:pStyle w:val="StandardWeb"/>
      </w:pPr>
      <w:r>
        <w:rPr>
          <w:rStyle w:val="Hervorhebung"/>
        </w:rPr>
        <w:t xml:space="preserve">Aus einem Schreiben des Churfürsten an Fabian von </w:t>
      </w:r>
      <w:proofErr w:type="spellStart"/>
      <w:r>
        <w:rPr>
          <w:rStyle w:val="Hervorhebung"/>
        </w:rPr>
        <w:t>Feilitsch</w:t>
      </w:r>
      <w:proofErr w:type="spellEnd"/>
      <w:r>
        <w:rPr>
          <w:rStyle w:val="Hervorhebung"/>
        </w:rPr>
        <w:t xml:space="preserve"> d. d. </w:t>
      </w:r>
      <w:proofErr w:type="spellStart"/>
      <w:r>
        <w:rPr>
          <w:rStyle w:val="Hervorhebung"/>
        </w:rPr>
        <w:t>Lochow</w:t>
      </w:r>
      <w:proofErr w:type="spellEnd"/>
      <w:r>
        <w:rPr>
          <w:rStyle w:val="Hervorhebung"/>
        </w:rPr>
        <w:t xml:space="preserve"> Sonnabend nach Michaelistag 1519 (1. Oct.)</w:t>
      </w:r>
    </w:p>
    <w:p w14:paraId="2A7BFB89" w14:textId="77777777" w:rsidR="009C0AF5" w:rsidRDefault="009C0AF5" w:rsidP="009C0AF5">
      <w:pPr>
        <w:pStyle w:val="StandardWeb"/>
      </w:pPr>
      <w:r>
        <w:t xml:space="preserve">Das her </w:t>
      </w:r>
      <w:proofErr w:type="spellStart"/>
      <w:r>
        <w:t>karl</w:t>
      </w:r>
      <w:proofErr w:type="spellEnd"/>
      <w:r>
        <w:t xml:space="preserve"> Miltitz seinen </w:t>
      </w:r>
      <w:proofErr w:type="spellStart"/>
      <w:r>
        <w:t>abschidt</w:t>
      </w:r>
      <w:proofErr w:type="spellEnd"/>
      <w:r>
        <w:t xml:space="preserve"> </w:t>
      </w:r>
      <w:proofErr w:type="spellStart"/>
      <w:r>
        <w:t>nit</w:t>
      </w:r>
      <w:proofErr w:type="spellEnd"/>
      <w:r>
        <w:t xml:space="preserve"> gern genommen das wellen wir </w:t>
      </w:r>
      <w:proofErr w:type="spellStart"/>
      <w:r>
        <w:t>wol</w:t>
      </w:r>
      <w:proofErr w:type="spellEnd"/>
      <w:r>
        <w:t xml:space="preserve"> glauben. </w:t>
      </w:r>
      <w:proofErr w:type="spellStart"/>
      <w:r>
        <w:t>dan</w:t>
      </w:r>
      <w:proofErr w:type="spellEnd"/>
      <w:r>
        <w:t xml:space="preserve"> er ist an den orten gern| da man Im </w:t>
      </w:r>
      <w:proofErr w:type="spellStart"/>
      <w:r>
        <w:t>gutlich</w:t>
      </w:r>
      <w:proofErr w:type="spellEnd"/>
      <w:r>
        <w:t xml:space="preserve"> tut| </w:t>
      </w:r>
      <w:proofErr w:type="spellStart"/>
      <w:r>
        <w:t>vnd</w:t>
      </w:r>
      <w:proofErr w:type="spellEnd"/>
      <w:r>
        <w:t xml:space="preserve"> </w:t>
      </w:r>
      <w:proofErr w:type="spellStart"/>
      <w:r>
        <w:t>wol</w:t>
      </w:r>
      <w:proofErr w:type="spellEnd"/>
      <w:r>
        <w:t xml:space="preserve"> </w:t>
      </w:r>
      <w:proofErr w:type="spellStart"/>
      <w:r>
        <w:t>aufwart</w:t>
      </w:r>
      <w:proofErr w:type="spellEnd"/>
      <w:r>
        <w:t xml:space="preserve">| So haben wir auch aus der zugeschickten </w:t>
      </w:r>
      <w:proofErr w:type="spellStart"/>
      <w:r>
        <w:t>zetl</w:t>
      </w:r>
      <w:proofErr w:type="spellEnd"/>
      <w:r>
        <w:t xml:space="preserve"> </w:t>
      </w:r>
      <w:proofErr w:type="spellStart"/>
      <w:r>
        <w:t>vernomen</w:t>
      </w:r>
      <w:proofErr w:type="spellEnd"/>
      <w:r>
        <w:t xml:space="preserve">| was auf der </w:t>
      </w:r>
      <w:proofErr w:type="spellStart"/>
      <w:r>
        <w:t>einfurung</w:t>
      </w:r>
      <w:proofErr w:type="spellEnd"/>
      <w:r>
        <w:t xml:space="preserve">. der Rosen an </w:t>
      </w:r>
      <w:proofErr w:type="spellStart"/>
      <w:r>
        <w:t>perem</w:t>
      </w:r>
      <w:proofErr w:type="spellEnd"/>
      <w:r>
        <w:t xml:space="preserve"> gelt zu </w:t>
      </w:r>
      <w:proofErr w:type="spellStart"/>
      <w:r>
        <w:t>auslosung</w:t>
      </w:r>
      <w:proofErr w:type="spellEnd"/>
      <w:r>
        <w:t xml:space="preserve"> der </w:t>
      </w:r>
      <w:proofErr w:type="spellStart"/>
      <w:r>
        <w:t>zerung</w:t>
      </w:r>
      <w:proofErr w:type="spellEnd"/>
      <w:r>
        <w:t xml:space="preserve"> In den herbergen </w:t>
      </w:r>
      <w:proofErr w:type="spellStart"/>
      <w:r>
        <w:t>bezalt</w:t>
      </w:r>
      <w:proofErr w:type="spellEnd"/>
      <w:r>
        <w:t xml:space="preserve"> worden ist| </w:t>
      </w:r>
      <w:proofErr w:type="spellStart"/>
      <w:r>
        <w:t>vnd</w:t>
      </w:r>
      <w:proofErr w:type="spellEnd"/>
      <w:r>
        <w:t xml:space="preserve"> das du her </w:t>
      </w:r>
      <w:proofErr w:type="spellStart"/>
      <w:r>
        <w:t>karls</w:t>
      </w:r>
      <w:proofErr w:type="spellEnd"/>
      <w:r>
        <w:t xml:space="preserve"> </w:t>
      </w:r>
      <w:proofErr w:type="spellStart"/>
      <w:r>
        <w:t>muter</w:t>
      </w:r>
      <w:proofErr w:type="spellEnd"/>
      <w:r>
        <w:t xml:space="preserve"> </w:t>
      </w:r>
      <w:proofErr w:type="spellStart"/>
      <w:r>
        <w:t>vnd</w:t>
      </w:r>
      <w:proofErr w:type="spellEnd"/>
      <w:r>
        <w:t xml:space="preserve"> </w:t>
      </w:r>
      <w:proofErr w:type="spellStart"/>
      <w:r>
        <w:t>schwestern</w:t>
      </w:r>
      <w:proofErr w:type="spellEnd"/>
      <w:r>
        <w:t xml:space="preserve">| auch hast auslosen lassen| ist </w:t>
      </w:r>
      <w:proofErr w:type="spellStart"/>
      <w:r>
        <w:t>Vnns</w:t>
      </w:r>
      <w:proofErr w:type="spellEnd"/>
      <w:r>
        <w:t xml:space="preserve"> </w:t>
      </w:r>
      <w:proofErr w:type="spellStart"/>
      <w:r>
        <w:t>nit</w:t>
      </w:r>
      <w:proofErr w:type="spellEnd"/>
      <w:r>
        <w:t xml:space="preserve"> entgegen. </w:t>
      </w:r>
      <w:proofErr w:type="spellStart"/>
      <w:r>
        <w:t>dan</w:t>
      </w:r>
      <w:proofErr w:type="spellEnd"/>
      <w:r>
        <w:t xml:space="preserve"> wo das </w:t>
      </w:r>
      <w:proofErr w:type="spellStart"/>
      <w:r>
        <w:t>maiste</w:t>
      </w:r>
      <w:proofErr w:type="spellEnd"/>
      <w:r>
        <w:t xml:space="preserve"> bleibt| geht das weniger auch </w:t>
      </w:r>
      <w:proofErr w:type="spellStart"/>
      <w:r>
        <w:t>wol</w:t>
      </w:r>
      <w:proofErr w:type="spellEnd"/>
      <w:r>
        <w:t xml:space="preserve"> mit.</w:t>
      </w:r>
    </w:p>
    <w:p w14:paraId="5EBEFB81" w14:textId="7DE382F1" w:rsidR="009C0AF5" w:rsidRDefault="009C0AF5" w:rsidP="009C0AF5">
      <w:pPr>
        <w:pStyle w:val="berschrift1"/>
      </w:pPr>
      <w:r>
        <w:t>An Miltitz - 12.10.1519</w:t>
      </w:r>
    </w:p>
    <w:p w14:paraId="5FC366B1" w14:textId="77777777" w:rsidR="009C0AF5" w:rsidRDefault="009C0AF5" w:rsidP="009C0AF5">
      <w:pPr>
        <w:pStyle w:val="StandardWeb"/>
      </w:pPr>
      <w:r>
        <w:t xml:space="preserve">Von Gottes Gnaden Friderich, Herzog zu Sachsen und Churfürst. Liebe, Andächtiger und Rath! Wir haben euer Schreiben auf die Handlung, so ihr mit Doctor Martinus gehabt, vernommen, und als ihr unter anderm darinnen anzeigt, daß derselbe Doctor Martinus zufrieden sei zu unserm Freund von </w:t>
      </w:r>
      <w:proofErr w:type="spellStart"/>
      <w:r>
        <w:t>Tryer</w:t>
      </w:r>
      <w:proofErr w:type="spellEnd"/>
      <w:r>
        <w:t xml:space="preserve"> mit euch zu reichen rc.; derhalben wollen wir euch nicht verhalten, daß uns Doctor Martinus hat berichten lassen, daß ihr </w:t>
      </w:r>
      <w:proofErr w:type="spellStart"/>
      <w:r>
        <w:t>ihme</w:t>
      </w:r>
      <w:proofErr w:type="spellEnd"/>
      <w:r>
        <w:t xml:space="preserve"> gefragt, ob er nochmals bei der Abrede und Unterhandlung, zwischen euch und </w:t>
      </w:r>
      <w:proofErr w:type="spellStart"/>
      <w:r>
        <w:t>ihme</w:t>
      </w:r>
      <w:proofErr w:type="spellEnd"/>
      <w:r>
        <w:t xml:space="preserve"> hievor zu </w:t>
      </w:r>
      <w:proofErr w:type="spellStart"/>
      <w:r>
        <w:t>Aldenburg</w:t>
      </w:r>
      <w:proofErr w:type="spellEnd"/>
      <w:r>
        <w:t xml:space="preserve"> </w:t>
      </w:r>
      <w:proofErr w:type="spellStart"/>
      <w:r>
        <w:t>beschehen</w:t>
      </w:r>
      <w:proofErr w:type="spellEnd"/>
      <w:r>
        <w:t xml:space="preserve">, bleiben und bestehen wollt und unsern ‚Freund, den Erzbischof zu </w:t>
      </w:r>
      <w:proofErr w:type="spellStart"/>
      <w:r>
        <w:t>Tryer</w:t>
      </w:r>
      <w:proofErr w:type="spellEnd"/>
      <w:r>
        <w:t xml:space="preserve"> zu Richter zu erleiden: darauf hätt er </w:t>
      </w:r>
      <w:proofErr w:type="spellStart"/>
      <w:r>
        <w:t>geantwort</w:t>
      </w:r>
      <w:proofErr w:type="spellEnd"/>
      <w:r>
        <w:t xml:space="preserve">: ja, er </w:t>
      </w:r>
      <w:proofErr w:type="spellStart"/>
      <w:r>
        <w:t>mocht</w:t>
      </w:r>
      <w:proofErr w:type="spellEnd"/>
      <w:r>
        <w:t xml:space="preserve"> unsern Freund von </w:t>
      </w:r>
      <w:proofErr w:type="spellStart"/>
      <w:r>
        <w:t>Tryer</w:t>
      </w:r>
      <w:proofErr w:type="spellEnd"/>
      <w:r>
        <w:t xml:space="preserve"> zu Richter wohl erleiden; und ihr euch endlich sollet haben vernehmen lassen, ihr hätt‘ nun den </w:t>
      </w:r>
      <w:proofErr w:type="spellStart"/>
      <w:r>
        <w:t>bebestlichen</w:t>
      </w:r>
      <w:proofErr w:type="spellEnd"/>
      <w:r>
        <w:t xml:space="preserve"> Befehl </w:t>
      </w:r>
      <w:proofErr w:type="spellStart"/>
      <w:r>
        <w:t>ausgericht</w:t>
      </w:r>
      <w:proofErr w:type="spellEnd"/>
      <w:r>
        <w:t xml:space="preserve"> und wollt‘ zu Stund euern Weg gen Roma nehmen; ihr hätt‘ auch euern Beschied </w:t>
      </w:r>
      <w:proofErr w:type="spellStart"/>
      <w:r>
        <w:t>nit</w:t>
      </w:r>
      <w:proofErr w:type="spellEnd"/>
      <w:r>
        <w:t xml:space="preserve"> nehmen wollen, ihr hätt‘ denn diese Sache zuvor mit </w:t>
      </w:r>
      <w:proofErr w:type="spellStart"/>
      <w:r>
        <w:t>ihme</w:t>
      </w:r>
      <w:proofErr w:type="spellEnd"/>
      <w:r>
        <w:t xml:space="preserve"> mündlich gehandelt rc., das sich unsers Ermessens mit euer Anzeige </w:t>
      </w:r>
      <w:proofErr w:type="spellStart"/>
      <w:r>
        <w:t>nit</w:t>
      </w:r>
      <w:proofErr w:type="spellEnd"/>
      <w:r>
        <w:t xml:space="preserve"> vergleichen </w:t>
      </w:r>
      <w:proofErr w:type="spellStart"/>
      <w:r>
        <w:t>wurd</w:t>
      </w:r>
      <w:proofErr w:type="spellEnd"/>
      <w:r>
        <w:t xml:space="preserve">. </w:t>
      </w:r>
      <w:proofErr w:type="spellStart"/>
      <w:r>
        <w:t>Da´ihr</w:t>
      </w:r>
      <w:proofErr w:type="spellEnd"/>
      <w:r>
        <w:t xml:space="preserve"> aber anzeigt, daß ihr unsern Brief dem von </w:t>
      </w:r>
      <w:proofErr w:type="spellStart"/>
      <w:r>
        <w:t>Tryer</w:t>
      </w:r>
      <w:proofErr w:type="spellEnd"/>
      <w:r>
        <w:t xml:space="preserve"> zugeschickt, deß hätten wir uns </w:t>
      </w:r>
      <w:proofErr w:type="spellStart"/>
      <w:r>
        <w:t>nit</w:t>
      </w:r>
      <w:proofErr w:type="spellEnd"/>
      <w:r>
        <w:t xml:space="preserve"> versehen. Denn wir haben euch nähst geschrieben, wenn der Brief mit einem Boten sollt überschickt werden, daß wir selbst einen darzu bestellen wollten, und daß ihr uns den wieder zusenden sollt. Dann wir haben unserm Freund von </w:t>
      </w:r>
      <w:proofErr w:type="spellStart"/>
      <w:r>
        <w:t>Tryer</w:t>
      </w:r>
      <w:proofErr w:type="spellEnd"/>
      <w:r>
        <w:t xml:space="preserve"> darinnen geschrieben auf den Abschied, so wir zu </w:t>
      </w:r>
      <w:proofErr w:type="spellStart"/>
      <w:r>
        <w:t>Franckfurth</w:t>
      </w:r>
      <w:proofErr w:type="spellEnd"/>
      <w:r>
        <w:t xml:space="preserve"> mit seiner Lieb Doctor Martinus halben gehabt, wenn ein Reichstag </w:t>
      </w:r>
      <w:proofErr w:type="spellStart"/>
      <w:r>
        <w:t>fürgenommen</w:t>
      </w:r>
      <w:proofErr w:type="spellEnd"/>
      <w:r>
        <w:t xml:space="preserve"> und wir den besuchen werden, daß wir alsdenn Doctor </w:t>
      </w:r>
      <w:proofErr w:type="spellStart"/>
      <w:r>
        <w:t>Martinum</w:t>
      </w:r>
      <w:proofErr w:type="spellEnd"/>
      <w:r>
        <w:t xml:space="preserve"> mit uns bringen; wurden wir aber solchen Reichstag beschicken, daß wir Doctor Martinus auch mit schicken wollten. Das haben wir euch nicht verhalten wollen, denn euch zu Gnaden sind wir geneigt. Datum zur </w:t>
      </w:r>
      <w:proofErr w:type="spellStart"/>
      <w:r>
        <w:t>Lochaw</w:t>
      </w:r>
      <w:proofErr w:type="spellEnd"/>
      <w:r>
        <w:t>, am Mittwoch nach St. Dionysien-Tag Anno Domini 1519.</w:t>
      </w:r>
    </w:p>
    <w:p w14:paraId="69A77A21" w14:textId="08BD6C9C" w:rsidR="009C0AF5" w:rsidRDefault="009C0AF5" w:rsidP="009C0AF5">
      <w:pPr>
        <w:pStyle w:val="berschrift1"/>
      </w:pPr>
      <w:r>
        <w:t>An Johannes Eck - 12.10.1519</w:t>
      </w:r>
    </w:p>
    <w:p w14:paraId="590526BE" w14:textId="77777777" w:rsidR="009C0AF5" w:rsidRDefault="009C0AF5" w:rsidP="009C0AF5">
      <w:pPr>
        <w:pStyle w:val="StandardWeb"/>
      </w:pPr>
      <w:r>
        <w:t xml:space="preserve">Dem </w:t>
      </w:r>
      <w:proofErr w:type="spellStart"/>
      <w:r>
        <w:t>Wirdigen</w:t>
      </w:r>
      <w:proofErr w:type="spellEnd"/>
      <w:r>
        <w:t xml:space="preserve"> und Hochgelehrten, unserm lieben </w:t>
      </w:r>
      <w:proofErr w:type="spellStart"/>
      <w:r>
        <w:t>Besundern</w:t>
      </w:r>
      <w:proofErr w:type="spellEnd"/>
      <w:r>
        <w:t>, Herrn Johann Ecke, Doctor rc.</w:t>
      </w:r>
    </w:p>
    <w:p w14:paraId="35AC304C" w14:textId="77777777" w:rsidR="009C0AF5" w:rsidRDefault="009C0AF5" w:rsidP="009C0AF5">
      <w:pPr>
        <w:pStyle w:val="StandardWeb"/>
      </w:pPr>
      <w:r>
        <w:t xml:space="preserve">Von Gottes Gnaden </w:t>
      </w:r>
      <w:proofErr w:type="spellStart"/>
      <w:r>
        <w:t>Fryderich</w:t>
      </w:r>
      <w:proofErr w:type="spellEnd"/>
      <w:r>
        <w:t xml:space="preserve">, Herzog zu Sachsen, Churfürst und </w:t>
      </w:r>
      <w:proofErr w:type="spellStart"/>
      <w:r>
        <w:t>Vicari</w:t>
      </w:r>
      <w:proofErr w:type="spellEnd"/>
      <w:r>
        <w:t xml:space="preserve"> rc.</w:t>
      </w:r>
    </w:p>
    <w:p w14:paraId="29C5B551" w14:textId="77777777" w:rsidR="009C0AF5" w:rsidRDefault="009C0AF5" w:rsidP="009C0AF5">
      <w:pPr>
        <w:pStyle w:val="StandardWeb"/>
      </w:pPr>
      <w:r>
        <w:t xml:space="preserve">Unsern Gruß zuvor. </w:t>
      </w:r>
      <w:proofErr w:type="spellStart"/>
      <w:r>
        <w:t>Wirdiger</w:t>
      </w:r>
      <w:proofErr w:type="spellEnd"/>
      <w:r>
        <w:t xml:space="preserve">, hochgelehrter, lieber </w:t>
      </w:r>
      <w:proofErr w:type="spellStart"/>
      <w:r>
        <w:t>Besunder</w:t>
      </w:r>
      <w:proofErr w:type="spellEnd"/>
      <w:r>
        <w:t xml:space="preserve">! </w:t>
      </w:r>
      <w:proofErr w:type="spellStart"/>
      <w:r>
        <w:t>NAchdem</w:t>
      </w:r>
      <w:proofErr w:type="spellEnd"/>
      <w:r>
        <w:t xml:space="preserve"> ihr uns hievor auf die ergangen Disputation zu </w:t>
      </w:r>
      <w:proofErr w:type="spellStart"/>
      <w:r>
        <w:t>Leyptzig</w:t>
      </w:r>
      <w:proofErr w:type="spellEnd"/>
      <w:r>
        <w:t xml:space="preserve"> D. Martinus Luther und Doctor Andreas </w:t>
      </w:r>
      <w:proofErr w:type="spellStart"/>
      <w:r>
        <w:t>Carlstat</w:t>
      </w:r>
      <w:proofErr w:type="spellEnd"/>
      <w:r>
        <w:t xml:space="preserve"> halben geschrieben, darauf wir euch in unser </w:t>
      </w:r>
      <w:proofErr w:type="spellStart"/>
      <w:r>
        <w:t>Antwor</w:t>
      </w:r>
      <w:proofErr w:type="spellEnd"/>
      <w:r>
        <w:t xml:space="preserve"> </w:t>
      </w:r>
      <w:proofErr w:type="spellStart"/>
      <w:r>
        <w:t>rc.t</w:t>
      </w:r>
      <w:proofErr w:type="spellEnd"/>
      <w:r>
        <w:t xml:space="preserve"> angezeigt, daß wir </w:t>
      </w:r>
      <w:proofErr w:type="spellStart"/>
      <w:r>
        <w:t>solich</w:t>
      </w:r>
      <w:proofErr w:type="spellEnd"/>
      <w:r>
        <w:t xml:space="preserve"> an die Gedachten wollten gelangen lassen, wie wir dann gethan; als geben wir euch zu erkennen, daß dieselben darauf hievor für guter Zeit wieder an uns geschrieben, wie ihr ab inliegender </w:t>
      </w:r>
      <w:proofErr w:type="spellStart"/>
      <w:r>
        <w:t>Copeien</w:t>
      </w:r>
      <w:proofErr w:type="spellEnd"/>
      <w:r>
        <w:t xml:space="preserve"> vernehmen </w:t>
      </w:r>
      <w:proofErr w:type="spellStart"/>
      <w:r>
        <w:t>werdt</w:t>
      </w:r>
      <w:proofErr w:type="spellEnd"/>
      <w:r>
        <w:t xml:space="preserve">. Und hätten euch </w:t>
      </w:r>
      <w:proofErr w:type="spellStart"/>
      <w:r>
        <w:t>sollichs</w:t>
      </w:r>
      <w:proofErr w:type="spellEnd"/>
      <w:r>
        <w:t xml:space="preserve"> lang gerne geschickt, so ist doch das aus etlichen Verhinderungen verblieben. Das wollten wir euch </w:t>
      </w:r>
      <w:proofErr w:type="spellStart"/>
      <w:r>
        <w:t>nciht</w:t>
      </w:r>
      <w:proofErr w:type="spellEnd"/>
      <w:r>
        <w:t xml:space="preserve"> verhalten, dann euch zu Gnaden </w:t>
      </w:r>
      <w:proofErr w:type="spellStart"/>
      <w:r>
        <w:t>seind</w:t>
      </w:r>
      <w:proofErr w:type="spellEnd"/>
      <w:r>
        <w:t xml:space="preserve"> wir geneigt. Datum zu </w:t>
      </w:r>
      <w:proofErr w:type="spellStart"/>
      <w:r>
        <w:t>Lochaw</w:t>
      </w:r>
      <w:proofErr w:type="spellEnd"/>
      <w:r>
        <w:t xml:space="preserve"> am 12. Tag des Monats </w:t>
      </w:r>
      <w:proofErr w:type="spellStart"/>
      <w:r>
        <w:t>Octobris</w:t>
      </w:r>
      <w:proofErr w:type="spellEnd"/>
      <w:r>
        <w:t xml:space="preserve"> Anno Domini </w:t>
      </w:r>
    </w:p>
    <w:p w14:paraId="64ECCFDE" w14:textId="6CEE9BA8" w:rsidR="009C0AF5" w:rsidRDefault="009C0AF5" w:rsidP="009C0AF5">
      <w:pPr>
        <w:pStyle w:val="berschrift1"/>
      </w:pPr>
      <w:r>
        <w:t>An Miltitz - 17.10.1519</w:t>
      </w:r>
    </w:p>
    <w:p w14:paraId="6BEF626B" w14:textId="77777777" w:rsidR="009C0AF5" w:rsidRDefault="009C0AF5" w:rsidP="009C0AF5">
      <w:pPr>
        <w:pStyle w:val="StandardWeb"/>
      </w:pPr>
      <w:r>
        <w:t xml:space="preserve">Gott </w:t>
      </w:r>
      <w:proofErr w:type="spellStart"/>
      <w:r>
        <w:t>walts</w:t>
      </w:r>
      <w:proofErr w:type="spellEnd"/>
    </w:p>
    <w:p w14:paraId="599F9CDA" w14:textId="77777777" w:rsidR="009C0AF5" w:rsidRDefault="009C0AF5" w:rsidP="009C0AF5">
      <w:pPr>
        <w:pStyle w:val="StandardWeb"/>
      </w:pPr>
      <w:r>
        <w:t xml:space="preserve">Von Gottes Gnaden Friderich u. s. f. Unsern Gruß zuvor, </w:t>
      </w:r>
      <w:proofErr w:type="spellStart"/>
      <w:r>
        <w:t>Ehrwirdiger</w:t>
      </w:r>
      <w:proofErr w:type="spellEnd"/>
      <w:r>
        <w:t xml:space="preserve">, Lieber, Andächtiger und Rath! Wir haben euer Schreiben, so ihr uns jetzo gethan, vernommen, und die Anzeige, so wir euch aus der Unterrede halben, die ihr mit Doctor Martinus gethan, ist aus gedachtes Martinus Bericht </w:t>
      </w:r>
      <w:proofErr w:type="spellStart"/>
      <w:r>
        <w:t>beschehen</w:t>
      </w:r>
      <w:proofErr w:type="spellEnd"/>
      <w:r>
        <w:t xml:space="preserve">. Wir haben auch </w:t>
      </w:r>
      <w:proofErr w:type="spellStart"/>
      <w:r>
        <w:t>nit</w:t>
      </w:r>
      <w:proofErr w:type="spellEnd"/>
      <w:r>
        <w:t xml:space="preserve"> unterlassen, </w:t>
      </w:r>
      <w:proofErr w:type="spellStart"/>
      <w:r>
        <w:t>eur</w:t>
      </w:r>
      <w:proofErr w:type="spellEnd"/>
      <w:r>
        <w:t xml:space="preserve"> Schreiben, so ihr derhalben an uns gethan, demselbigen D. Martinus </w:t>
      </w:r>
      <w:proofErr w:type="spellStart"/>
      <w:r>
        <w:t>Copien</w:t>
      </w:r>
      <w:proofErr w:type="spellEnd"/>
      <w:r>
        <w:t xml:space="preserve"> davon zu </w:t>
      </w:r>
      <w:proofErr w:type="spellStart"/>
      <w:r>
        <w:t>uberschicken</w:t>
      </w:r>
      <w:proofErr w:type="spellEnd"/>
      <w:r>
        <w:t xml:space="preserve">, der uns darauf </w:t>
      </w:r>
      <w:proofErr w:type="spellStart"/>
      <w:r>
        <w:t>wiederumb</w:t>
      </w:r>
      <w:proofErr w:type="spellEnd"/>
      <w:r>
        <w:t xml:space="preserve"> geschrieben, wie ihr ab obliegender </w:t>
      </w:r>
      <w:proofErr w:type="spellStart"/>
      <w:r>
        <w:t>Copien</w:t>
      </w:r>
      <w:proofErr w:type="spellEnd"/>
      <w:r>
        <w:t xml:space="preserve"> vernehmen werdet. Aber von wegen des Briefs an unsern Freund, den </w:t>
      </w:r>
      <w:proofErr w:type="spellStart"/>
      <w:r>
        <w:t>Erzbischofen</w:t>
      </w:r>
      <w:proofErr w:type="spellEnd"/>
      <w:r>
        <w:t xml:space="preserve"> von Trier, wissen wir uns </w:t>
      </w:r>
      <w:proofErr w:type="spellStart"/>
      <w:r>
        <w:t>nit</w:t>
      </w:r>
      <w:proofErr w:type="spellEnd"/>
      <w:r>
        <w:t xml:space="preserve"> anders zu erinnern, dann wir haben euch geschrieben, uns denselben Brief, weil ihr den mit einem Boten bestellen wollt, wieder zuzuschicken, hätten auch leiden mögen, daß es </w:t>
      </w:r>
      <w:proofErr w:type="spellStart"/>
      <w:r>
        <w:t>beschehen</w:t>
      </w:r>
      <w:proofErr w:type="spellEnd"/>
      <w:r>
        <w:t xml:space="preserve"> und daß der </w:t>
      </w:r>
      <w:proofErr w:type="spellStart"/>
      <w:r>
        <w:t>nit</w:t>
      </w:r>
      <w:proofErr w:type="spellEnd"/>
      <w:r>
        <w:t xml:space="preserve"> dermaßen hin und wieder geschickt wäre. Das wollen wir euch </w:t>
      </w:r>
      <w:proofErr w:type="spellStart"/>
      <w:r>
        <w:t>nit</w:t>
      </w:r>
      <w:proofErr w:type="spellEnd"/>
      <w:r>
        <w:t xml:space="preserve"> verhalten, dann euch sind wir geneigt. Datum zu </w:t>
      </w:r>
      <w:proofErr w:type="spellStart"/>
      <w:r>
        <w:t>Lochaw</w:t>
      </w:r>
      <w:proofErr w:type="spellEnd"/>
      <w:r>
        <w:t xml:space="preserve">, am Montag nach Sanct </w:t>
      </w:r>
      <w:proofErr w:type="spellStart"/>
      <w:r>
        <w:t>Gallustag</w:t>
      </w:r>
      <w:proofErr w:type="spellEnd"/>
      <w:r>
        <w:t>, A. Dom. 1519</w:t>
      </w:r>
    </w:p>
    <w:p w14:paraId="2354EC4B" w14:textId="381D09C2" w:rsidR="009C0AF5" w:rsidRDefault="009C0AF5" w:rsidP="009C0AF5">
      <w:pPr>
        <w:pStyle w:val="berschrift1"/>
        <w:rPr>
          <w:sz w:val="48"/>
        </w:rPr>
      </w:pPr>
      <w:r>
        <w:t>An seinen Bruder, Herzog Johann zu Sachsen – 25.8.1520</w:t>
      </w:r>
    </w:p>
    <w:p w14:paraId="07216754" w14:textId="77777777" w:rsidR="009C0AF5" w:rsidRDefault="009C0AF5" w:rsidP="009C0AF5">
      <w:pPr>
        <w:pStyle w:val="StandardWeb"/>
      </w:pPr>
      <w:proofErr w:type="spellStart"/>
      <w:r>
        <w:t>Hochgeborner</w:t>
      </w:r>
      <w:proofErr w:type="spellEnd"/>
      <w:r>
        <w:t xml:space="preserve"> </w:t>
      </w:r>
      <w:proofErr w:type="spellStart"/>
      <w:r>
        <w:t>furst</w:t>
      </w:r>
      <w:proofErr w:type="spellEnd"/>
      <w:r>
        <w:t xml:space="preserve">, </w:t>
      </w:r>
      <w:proofErr w:type="spellStart"/>
      <w:r>
        <w:t>fruntlicher</w:t>
      </w:r>
      <w:proofErr w:type="spellEnd"/>
      <w:r>
        <w:t xml:space="preserve"> </w:t>
      </w:r>
      <w:proofErr w:type="spellStart"/>
      <w:r>
        <w:t>liber</w:t>
      </w:r>
      <w:proofErr w:type="spellEnd"/>
      <w:r>
        <w:t xml:space="preserve"> </w:t>
      </w:r>
      <w:proofErr w:type="spellStart"/>
      <w:r>
        <w:t>bruder</w:t>
      </w:r>
      <w:proofErr w:type="spellEnd"/>
      <w:r>
        <w:t xml:space="preserve"> </w:t>
      </w:r>
      <w:proofErr w:type="spellStart"/>
      <w:r>
        <w:t>vnd</w:t>
      </w:r>
      <w:proofErr w:type="spellEnd"/>
      <w:r>
        <w:t xml:space="preserve"> </w:t>
      </w:r>
      <w:proofErr w:type="spellStart"/>
      <w:r>
        <w:t>gefather</w:t>
      </w:r>
      <w:proofErr w:type="spellEnd"/>
      <w:r>
        <w:t xml:space="preserve">, e. l. schicke ich </w:t>
      </w:r>
      <w:proofErr w:type="spellStart"/>
      <w:r>
        <w:t>alhye</w:t>
      </w:r>
      <w:proofErr w:type="spellEnd"/>
      <w:r>
        <w:t xml:space="preserve"> </w:t>
      </w:r>
      <w:proofErr w:type="spellStart"/>
      <w:r>
        <w:t>eyn</w:t>
      </w:r>
      <w:proofErr w:type="spellEnd"/>
      <w:r>
        <w:t xml:space="preserve"> </w:t>
      </w:r>
      <w:proofErr w:type="spellStart"/>
      <w:r>
        <w:t>buchlein</w:t>
      </w:r>
      <w:proofErr w:type="spellEnd"/>
      <w:r>
        <w:t xml:space="preserve">, habt </w:t>
      </w:r>
      <w:proofErr w:type="spellStart"/>
      <w:r>
        <w:t>doctor</w:t>
      </w:r>
      <w:proofErr w:type="spellEnd"/>
      <w:r>
        <w:t xml:space="preserve"> </w:t>
      </w:r>
      <w:proofErr w:type="spellStart"/>
      <w:r>
        <w:t>martinus</w:t>
      </w:r>
      <w:proofErr w:type="spellEnd"/>
      <w:r>
        <w:t xml:space="preserve"> </w:t>
      </w:r>
      <w:proofErr w:type="spellStart"/>
      <w:r>
        <w:t>itzunder</w:t>
      </w:r>
      <w:proofErr w:type="spellEnd"/>
      <w:r>
        <w:t xml:space="preserve"> gemacht, vor Inn e. l. </w:t>
      </w:r>
      <w:proofErr w:type="spellStart"/>
      <w:r>
        <w:t>ssyl</w:t>
      </w:r>
      <w:proofErr w:type="spellEnd"/>
      <w:r>
        <w:t xml:space="preserve"> </w:t>
      </w:r>
      <w:proofErr w:type="spellStart"/>
      <w:r>
        <w:t>selczams</w:t>
      </w:r>
      <w:proofErr w:type="spellEnd"/>
      <w:r>
        <w:t xml:space="preserve"> </w:t>
      </w:r>
      <w:proofErr w:type="spellStart"/>
      <w:r>
        <w:t>dynges</w:t>
      </w:r>
      <w:proofErr w:type="spellEnd"/>
      <w:r>
        <w:t xml:space="preserve"> </w:t>
      </w:r>
      <w:proofErr w:type="spellStart"/>
      <w:r>
        <w:t>fynden</w:t>
      </w:r>
      <w:proofErr w:type="spellEnd"/>
      <w:r>
        <w:t xml:space="preserve"> werden, der </w:t>
      </w:r>
      <w:proofErr w:type="spellStart"/>
      <w:r>
        <w:t>almechtig</w:t>
      </w:r>
      <w:proofErr w:type="spellEnd"/>
      <w:r>
        <w:t xml:space="preserve"> </w:t>
      </w:r>
      <w:proofErr w:type="spellStart"/>
      <w:r>
        <w:t>got</w:t>
      </w:r>
      <w:proofErr w:type="spellEnd"/>
      <w:r>
        <w:t xml:space="preserve"> gebe, das </w:t>
      </w:r>
      <w:proofErr w:type="spellStart"/>
      <w:r>
        <w:t>eß</w:t>
      </w:r>
      <w:proofErr w:type="spellEnd"/>
      <w:r>
        <w:t xml:space="preserve"> </w:t>
      </w:r>
      <w:proofErr w:type="spellStart"/>
      <w:r>
        <w:t>gudt</w:t>
      </w:r>
      <w:proofErr w:type="spellEnd"/>
      <w:r>
        <w:t xml:space="preserve"> werde, </w:t>
      </w:r>
      <w:proofErr w:type="spellStart"/>
      <w:r>
        <w:t>dan</w:t>
      </w:r>
      <w:proofErr w:type="spellEnd"/>
      <w:r>
        <w:t xml:space="preserve"> </w:t>
      </w:r>
      <w:proofErr w:type="spellStart"/>
      <w:r>
        <w:t>warlichen</w:t>
      </w:r>
      <w:proofErr w:type="spellEnd"/>
      <w:r>
        <w:t xml:space="preserve"> </w:t>
      </w:r>
      <w:proofErr w:type="spellStart"/>
      <w:r>
        <w:t>eß</w:t>
      </w:r>
      <w:proofErr w:type="spellEnd"/>
      <w:r>
        <w:t xml:space="preserve"> </w:t>
      </w:r>
      <w:proofErr w:type="spellStart"/>
      <w:r>
        <w:t>komen</w:t>
      </w:r>
      <w:proofErr w:type="spellEnd"/>
      <w:r>
        <w:t xml:space="preserve"> </w:t>
      </w:r>
      <w:proofErr w:type="spellStart"/>
      <w:r>
        <w:t>dynge</w:t>
      </w:r>
      <w:proofErr w:type="spellEnd"/>
      <w:r>
        <w:t xml:space="preserve"> an </w:t>
      </w:r>
      <w:proofErr w:type="spellStart"/>
      <w:r>
        <w:t>tagk</w:t>
      </w:r>
      <w:proofErr w:type="spellEnd"/>
      <w:r>
        <w:t xml:space="preserve">, </w:t>
      </w:r>
      <w:proofErr w:type="spellStart"/>
      <w:r>
        <w:t>dye</w:t>
      </w:r>
      <w:proofErr w:type="spellEnd"/>
      <w:r>
        <w:t xml:space="preserve"> </w:t>
      </w:r>
      <w:proofErr w:type="spellStart"/>
      <w:r>
        <w:t>ffyl</w:t>
      </w:r>
      <w:proofErr w:type="spellEnd"/>
      <w:r>
        <w:t xml:space="preserve"> </w:t>
      </w:r>
      <w:proofErr w:type="spellStart"/>
      <w:r>
        <w:t>leuthe</w:t>
      </w:r>
      <w:proofErr w:type="spellEnd"/>
      <w:r>
        <w:t xml:space="preserve"> verbergen, der </w:t>
      </w:r>
      <w:proofErr w:type="spellStart"/>
      <w:r>
        <w:t>almechtig</w:t>
      </w:r>
      <w:proofErr w:type="spellEnd"/>
      <w:r>
        <w:t xml:space="preserve"> </w:t>
      </w:r>
      <w:proofErr w:type="spellStart"/>
      <w:r>
        <w:t>got</w:t>
      </w:r>
      <w:proofErr w:type="spellEnd"/>
      <w:r>
        <w:t xml:space="preserve"> </w:t>
      </w:r>
      <w:proofErr w:type="spellStart"/>
      <w:r>
        <w:t>verleyhe</w:t>
      </w:r>
      <w:proofErr w:type="spellEnd"/>
      <w:r>
        <w:t xml:space="preserve"> </w:t>
      </w:r>
      <w:proofErr w:type="spellStart"/>
      <w:r>
        <w:t>vnß</w:t>
      </w:r>
      <w:proofErr w:type="spellEnd"/>
      <w:r>
        <w:t xml:space="preserve"> armen </w:t>
      </w:r>
      <w:proofErr w:type="spellStart"/>
      <w:r>
        <w:t>sundern</w:t>
      </w:r>
      <w:proofErr w:type="spellEnd"/>
      <w:r>
        <w:t xml:space="preserve">, das wir da von </w:t>
      </w:r>
      <w:proofErr w:type="spellStart"/>
      <w:r>
        <w:t>gebesserdt</w:t>
      </w:r>
      <w:proofErr w:type="spellEnd"/>
      <w:r>
        <w:t xml:space="preserve"> </w:t>
      </w:r>
      <w:proofErr w:type="spellStart"/>
      <w:r>
        <w:t>vnd</w:t>
      </w:r>
      <w:proofErr w:type="spellEnd"/>
      <w:r>
        <w:t xml:space="preserve"> nicht </w:t>
      </w:r>
      <w:proofErr w:type="spellStart"/>
      <w:r>
        <w:t>geringert</w:t>
      </w:r>
      <w:proofErr w:type="spellEnd"/>
      <w:r>
        <w:t xml:space="preserve"> werden, </w:t>
      </w:r>
      <w:proofErr w:type="spellStart"/>
      <w:r>
        <w:t>ßulchs</w:t>
      </w:r>
      <w:proofErr w:type="spellEnd"/>
      <w:r>
        <w:t xml:space="preserve"> habe ich e. l. </w:t>
      </w:r>
      <w:proofErr w:type="spellStart"/>
      <w:r>
        <w:t>zcu</w:t>
      </w:r>
      <w:proofErr w:type="spellEnd"/>
      <w:r>
        <w:t xml:space="preserve"> schicken nicht </w:t>
      </w:r>
      <w:proofErr w:type="spellStart"/>
      <w:r>
        <w:t>verhalden</w:t>
      </w:r>
      <w:proofErr w:type="spellEnd"/>
      <w:r>
        <w:t xml:space="preserve"> wellen, </w:t>
      </w:r>
      <w:proofErr w:type="spellStart"/>
      <w:r>
        <w:t>dye</w:t>
      </w:r>
      <w:proofErr w:type="spellEnd"/>
      <w:r>
        <w:t xml:space="preserve"> </w:t>
      </w:r>
      <w:proofErr w:type="spellStart"/>
      <w:r>
        <w:t>weylle</w:t>
      </w:r>
      <w:proofErr w:type="spellEnd"/>
      <w:r>
        <w:t xml:space="preserve"> e. l. </w:t>
      </w:r>
      <w:proofErr w:type="spellStart"/>
      <w:r>
        <w:t>begerdt</w:t>
      </w:r>
      <w:proofErr w:type="spellEnd"/>
      <w:r>
        <w:t xml:space="preserve"> haben, was </w:t>
      </w:r>
      <w:proofErr w:type="spellStart"/>
      <w:r>
        <w:t>doctor</w:t>
      </w:r>
      <w:proofErr w:type="spellEnd"/>
      <w:r>
        <w:t xml:space="preserve"> </w:t>
      </w:r>
      <w:proofErr w:type="spellStart"/>
      <w:r>
        <w:t>martinus</w:t>
      </w:r>
      <w:proofErr w:type="spellEnd"/>
      <w:r>
        <w:t xml:space="preserve"> mache </w:t>
      </w:r>
      <w:proofErr w:type="spellStart"/>
      <w:r>
        <w:t>e.l</w:t>
      </w:r>
      <w:proofErr w:type="spellEnd"/>
      <w:r>
        <w:t xml:space="preserve">. </w:t>
      </w:r>
      <w:proofErr w:type="spellStart"/>
      <w:r>
        <w:t>zcu</w:t>
      </w:r>
      <w:proofErr w:type="spellEnd"/>
      <w:r>
        <w:t xml:space="preserve"> schicken, </w:t>
      </w:r>
      <w:proofErr w:type="spellStart"/>
      <w:r>
        <w:t>dan</w:t>
      </w:r>
      <w:proofErr w:type="spellEnd"/>
      <w:r>
        <w:t xml:space="preserve"> e. l. in </w:t>
      </w:r>
      <w:proofErr w:type="spellStart"/>
      <w:r>
        <w:t>alwege</w:t>
      </w:r>
      <w:proofErr w:type="spellEnd"/>
      <w:r>
        <w:t xml:space="preserve"> </w:t>
      </w:r>
      <w:proofErr w:type="spellStart"/>
      <w:r>
        <w:t>fruntlichen</w:t>
      </w:r>
      <w:proofErr w:type="spellEnd"/>
      <w:r>
        <w:t xml:space="preserve"> </w:t>
      </w:r>
      <w:proofErr w:type="spellStart"/>
      <w:r>
        <w:t>zcu</w:t>
      </w:r>
      <w:proofErr w:type="spellEnd"/>
      <w:r>
        <w:t xml:space="preserve"> </w:t>
      </w:r>
      <w:proofErr w:type="spellStart"/>
      <w:r>
        <w:t>dynen</w:t>
      </w:r>
      <w:proofErr w:type="spellEnd"/>
      <w:r>
        <w:t xml:space="preserve"> bin ich </w:t>
      </w:r>
      <w:proofErr w:type="spellStart"/>
      <w:r>
        <w:t>wyllig</w:t>
      </w:r>
      <w:proofErr w:type="spellEnd"/>
      <w:r>
        <w:t xml:space="preserve">. Dat. </w:t>
      </w:r>
      <w:proofErr w:type="spellStart"/>
      <w:r>
        <w:t>gancz</w:t>
      </w:r>
      <w:proofErr w:type="spellEnd"/>
      <w:r>
        <w:t xml:space="preserve"> </w:t>
      </w:r>
      <w:proofErr w:type="spellStart"/>
      <w:r>
        <w:t>eyllend</w:t>
      </w:r>
      <w:proofErr w:type="spellEnd"/>
      <w:r>
        <w:t xml:space="preserve"> zu der </w:t>
      </w:r>
      <w:proofErr w:type="spellStart"/>
      <w:r>
        <w:t>lochaw</w:t>
      </w:r>
      <w:proofErr w:type="spellEnd"/>
      <w:r>
        <w:t xml:space="preserve"> </w:t>
      </w:r>
      <w:proofErr w:type="spellStart"/>
      <w:r>
        <w:t>samstag</w:t>
      </w:r>
      <w:proofErr w:type="spellEnd"/>
      <w:r>
        <w:t xml:space="preserve"> nach </w:t>
      </w:r>
      <w:proofErr w:type="spellStart"/>
      <w:r>
        <w:t>bartholomei</w:t>
      </w:r>
      <w:proofErr w:type="spellEnd"/>
      <w:r>
        <w:t xml:space="preserve"> Anno </w:t>
      </w:r>
      <w:proofErr w:type="spellStart"/>
      <w:r>
        <w:t>dnj</w:t>
      </w:r>
      <w:proofErr w:type="spellEnd"/>
      <w:r>
        <w:t xml:space="preserve"> </w:t>
      </w:r>
      <w:proofErr w:type="spellStart"/>
      <w:r>
        <w:t>rvorr</w:t>
      </w:r>
      <w:proofErr w:type="spellEnd"/>
      <w:r>
        <w:t>.</w:t>
      </w:r>
    </w:p>
    <w:p w14:paraId="2785AC74" w14:textId="77777777" w:rsidR="009C0AF5" w:rsidRDefault="009C0AF5" w:rsidP="009C0AF5">
      <w:pPr>
        <w:pStyle w:val="StandardWeb"/>
      </w:pPr>
      <w:r>
        <w:t xml:space="preserve">mit </w:t>
      </w:r>
      <w:proofErr w:type="spellStart"/>
      <w:r>
        <w:t>hulff</w:t>
      </w:r>
      <w:proofErr w:type="spellEnd"/>
      <w:r>
        <w:t xml:space="preserve"> des </w:t>
      </w:r>
      <w:proofErr w:type="spellStart"/>
      <w:r>
        <w:t>almechtigen</w:t>
      </w:r>
      <w:proofErr w:type="spellEnd"/>
      <w:r>
        <w:t xml:space="preserve"> </w:t>
      </w:r>
      <w:proofErr w:type="spellStart"/>
      <w:r>
        <w:t>gotes</w:t>
      </w:r>
      <w:proofErr w:type="spellEnd"/>
      <w:r>
        <w:t xml:space="preserve"> </w:t>
      </w:r>
      <w:proofErr w:type="spellStart"/>
      <w:r>
        <w:t>wyl</w:t>
      </w:r>
      <w:proofErr w:type="spellEnd"/>
      <w:r>
        <w:t xml:space="preserve"> ich mich </w:t>
      </w:r>
      <w:proofErr w:type="spellStart"/>
      <w:r>
        <w:t>byß</w:t>
      </w:r>
      <w:proofErr w:type="spellEnd"/>
      <w:r>
        <w:t xml:space="preserve"> </w:t>
      </w:r>
      <w:proofErr w:type="spellStart"/>
      <w:r>
        <w:t>mantag</w:t>
      </w:r>
      <w:proofErr w:type="spellEnd"/>
      <w:r>
        <w:t xml:space="preserve"> </w:t>
      </w:r>
      <w:proofErr w:type="spellStart"/>
      <w:r>
        <w:t>alhye</w:t>
      </w:r>
      <w:proofErr w:type="spellEnd"/>
      <w:r>
        <w:t xml:space="preserve"> erheben, nach </w:t>
      </w:r>
      <w:proofErr w:type="spellStart"/>
      <w:r>
        <w:t>aldenburg</w:t>
      </w:r>
      <w:proofErr w:type="spellEnd"/>
      <w:r>
        <w:t xml:space="preserve"> </w:t>
      </w:r>
      <w:proofErr w:type="spellStart"/>
      <w:r>
        <w:t>zcu</w:t>
      </w:r>
      <w:proofErr w:type="spellEnd"/>
      <w:r>
        <w:t xml:space="preserve"> </w:t>
      </w:r>
      <w:proofErr w:type="spellStart"/>
      <w:r>
        <w:t>rayssen</w:t>
      </w:r>
      <w:proofErr w:type="spellEnd"/>
      <w:r>
        <w:t xml:space="preserve"> </w:t>
      </w:r>
      <w:proofErr w:type="spellStart"/>
      <w:r>
        <w:t>vnd</w:t>
      </w:r>
      <w:proofErr w:type="spellEnd"/>
      <w:r>
        <w:t xml:space="preserve"> </w:t>
      </w:r>
      <w:proofErr w:type="spellStart"/>
      <w:r>
        <w:t>aldo</w:t>
      </w:r>
      <w:proofErr w:type="spellEnd"/>
      <w:r>
        <w:t xml:space="preserve"> </w:t>
      </w:r>
      <w:proofErr w:type="spellStart"/>
      <w:r>
        <w:t>byß</w:t>
      </w:r>
      <w:proofErr w:type="spellEnd"/>
      <w:r>
        <w:t xml:space="preserve"> </w:t>
      </w:r>
      <w:proofErr w:type="spellStart"/>
      <w:r>
        <w:t>auff</w:t>
      </w:r>
      <w:proofErr w:type="spellEnd"/>
      <w:r>
        <w:t xml:space="preserve"> den </w:t>
      </w:r>
      <w:proofErr w:type="spellStart"/>
      <w:r>
        <w:t>mantag</w:t>
      </w:r>
      <w:proofErr w:type="spellEnd"/>
      <w:r>
        <w:t xml:space="preserve"> nach </w:t>
      </w:r>
      <w:proofErr w:type="spellStart"/>
      <w:r>
        <w:t>Egidi</w:t>
      </w:r>
      <w:proofErr w:type="spellEnd"/>
      <w:r>
        <w:t xml:space="preserve"> </w:t>
      </w:r>
      <w:proofErr w:type="spellStart"/>
      <w:r>
        <w:t>vorczyhen</w:t>
      </w:r>
      <w:proofErr w:type="spellEnd"/>
      <w:r>
        <w:t xml:space="preserve">. der halben ist nach </w:t>
      </w:r>
      <w:proofErr w:type="spellStart"/>
      <w:r>
        <w:t>meyn</w:t>
      </w:r>
      <w:proofErr w:type="spellEnd"/>
      <w:r>
        <w:t xml:space="preserve"> </w:t>
      </w:r>
      <w:proofErr w:type="spellStart"/>
      <w:r>
        <w:t>fruntlich</w:t>
      </w:r>
      <w:proofErr w:type="spellEnd"/>
      <w:r>
        <w:t xml:space="preserve"> bitt, e. l. </w:t>
      </w:r>
      <w:proofErr w:type="spellStart"/>
      <w:r>
        <w:t>dye</w:t>
      </w:r>
      <w:proofErr w:type="spellEnd"/>
      <w:r>
        <w:t xml:space="preserve"> wellen mich </w:t>
      </w:r>
      <w:proofErr w:type="spellStart"/>
      <w:r>
        <w:t>forderlichen</w:t>
      </w:r>
      <w:proofErr w:type="spellEnd"/>
      <w:r>
        <w:t xml:space="preserve"> gegen </w:t>
      </w:r>
      <w:proofErr w:type="spellStart"/>
      <w:r>
        <w:t>aldenburg</w:t>
      </w:r>
      <w:proofErr w:type="spellEnd"/>
      <w:r>
        <w:t xml:space="preserve"> </w:t>
      </w:r>
      <w:proofErr w:type="spellStart"/>
      <w:r>
        <w:t>wyssen</w:t>
      </w:r>
      <w:proofErr w:type="spellEnd"/>
      <w:r>
        <w:t xml:space="preserve"> lassen, ab </w:t>
      </w:r>
      <w:proofErr w:type="spellStart"/>
      <w:r>
        <w:t>eß</w:t>
      </w:r>
      <w:proofErr w:type="spellEnd"/>
      <w:r>
        <w:t xml:space="preserve"> nicht </w:t>
      </w:r>
      <w:proofErr w:type="spellStart"/>
      <w:r>
        <w:t>bestht</w:t>
      </w:r>
      <w:proofErr w:type="spellEnd"/>
      <w:r>
        <w:t xml:space="preserve">, </w:t>
      </w:r>
      <w:proofErr w:type="spellStart"/>
      <w:r>
        <w:t>wahe</w:t>
      </w:r>
      <w:proofErr w:type="spellEnd"/>
      <w:r>
        <w:t xml:space="preserve"> </w:t>
      </w:r>
      <w:proofErr w:type="spellStart"/>
      <w:r>
        <w:t>hyn</w:t>
      </w:r>
      <w:proofErr w:type="spellEnd"/>
      <w:r>
        <w:t xml:space="preserve"> e. l. </w:t>
      </w:r>
      <w:proofErr w:type="spellStart"/>
      <w:r>
        <w:t>zcu</w:t>
      </w:r>
      <w:proofErr w:type="spellEnd"/>
      <w:r>
        <w:t xml:space="preserve"> mir </w:t>
      </w:r>
      <w:proofErr w:type="spellStart"/>
      <w:r>
        <w:t>wyl</w:t>
      </w:r>
      <w:proofErr w:type="spellEnd"/>
      <w:r>
        <w:t xml:space="preserve"> </w:t>
      </w:r>
      <w:proofErr w:type="spellStart"/>
      <w:r>
        <w:t>got</w:t>
      </w:r>
      <w:proofErr w:type="spellEnd"/>
      <w:r>
        <w:t xml:space="preserve"> </w:t>
      </w:r>
      <w:proofErr w:type="spellStart"/>
      <w:r>
        <w:t>komen</w:t>
      </w:r>
      <w:proofErr w:type="spellEnd"/>
      <w:r>
        <w:t>.</w:t>
      </w:r>
    </w:p>
    <w:p w14:paraId="4E3594B0" w14:textId="77777777" w:rsidR="009C0AF5" w:rsidRDefault="009C0AF5" w:rsidP="009C0AF5">
      <w:pPr>
        <w:pStyle w:val="StandardWeb"/>
      </w:pPr>
      <w:proofErr w:type="spellStart"/>
      <w:r>
        <w:t>Frid9</w:t>
      </w:r>
      <w:proofErr w:type="spellEnd"/>
      <w:r>
        <w:br/>
        <w:t>m. pp.</w:t>
      </w:r>
    </w:p>
    <w:p w14:paraId="32892687" w14:textId="717EEAD1" w:rsidR="009C0AF5" w:rsidRDefault="009C0AF5" w:rsidP="009C0AF5">
      <w:pPr>
        <w:pStyle w:val="berschrift1"/>
      </w:pPr>
      <w:r>
        <w:t xml:space="preserve">An Fabian von </w:t>
      </w:r>
      <w:proofErr w:type="spellStart"/>
      <w:r>
        <w:t>Feilitsch</w:t>
      </w:r>
      <w:proofErr w:type="spellEnd"/>
      <w:r>
        <w:t xml:space="preserve"> </w:t>
      </w:r>
      <w:r w:rsidRPr="009C0AF5">
        <w:rPr>
          <w:rFonts w:eastAsiaTheme="majorEastAsia"/>
        </w:rPr>
        <w:t>10. September 1520</w:t>
      </w:r>
      <w:r>
        <w:t xml:space="preserve"> </w:t>
      </w:r>
    </w:p>
    <w:p w14:paraId="5297D505" w14:textId="77777777" w:rsidR="009C0AF5" w:rsidRDefault="009C0AF5" w:rsidP="009C0AF5">
      <w:pPr>
        <w:pStyle w:val="StandardWeb"/>
      </w:pPr>
      <w:r>
        <w:rPr>
          <w:rStyle w:val="Hervorhebung"/>
        </w:rPr>
        <w:t xml:space="preserve">Schreiben des Churfürsten an Fabian v. </w:t>
      </w:r>
      <w:proofErr w:type="spellStart"/>
      <w:r>
        <w:rPr>
          <w:rStyle w:val="Hervorhebung"/>
        </w:rPr>
        <w:t>Feilitsch</w:t>
      </w:r>
      <w:proofErr w:type="spellEnd"/>
      <w:r>
        <w:rPr>
          <w:rStyle w:val="Hervorhebung"/>
        </w:rPr>
        <w:t xml:space="preserve"> d. d. Gotha 10. Sept. 1520</w:t>
      </w:r>
    </w:p>
    <w:p w14:paraId="25D401B3" w14:textId="77777777" w:rsidR="009C0AF5" w:rsidRDefault="009C0AF5" w:rsidP="009C0AF5">
      <w:pPr>
        <w:pStyle w:val="StandardWeb"/>
      </w:pPr>
      <w:r>
        <w:t xml:space="preserve">Von </w:t>
      </w:r>
      <w:proofErr w:type="spellStart"/>
      <w:r>
        <w:t>gots</w:t>
      </w:r>
      <w:proofErr w:type="spellEnd"/>
      <w:r>
        <w:t xml:space="preserve"> </w:t>
      </w:r>
      <w:proofErr w:type="spellStart"/>
      <w:r>
        <w:t>gnaden</w:t>
      </w:r>
      <w:proofErr w:type="spellEnd"/>
      <w:r>
        <w:t xml:space="preserve"> </w:t>
      </w:r>
      <w:proofErr w:type="spellStart"/>
      <w:r>
        <w:t>fridrich</w:t>
      </w:r>
      <w:proofErr w:type="spellEnd"/>
      <w:r>
        <w:t xml:space="preserve"> </w:t>
      </w:r>
      <w:proofErr w:type="spellStart"/>
      <w:r>
        <w:t>hertzog</w:t>
      </w:r>
      <w:proofErr w:type="spellEnd"/>
      <w:r>
        <w:t xml:space="preserve"> zu </w:t>
      </w:r>
      <w:proofErr w:type="spellStart"/>
      <w:r>
        <w:t>Sachssen</w:t>
      </w:r>
      <w:proofErr w:type="spellEnd"/>
      <w:r>
        <w:t xml:space="preserve"> </w:t>
      </w:r>
      <w:proofErr w:type="spellStart"/>
      <w:r>
        <w:t>vnnd</w:t>
      </w:r>
      <w:proofErr w:type="spellEnd"/>
      <w:r>
        <w:t xml:space="preserve"> </w:t>
      </w:r>
      <w:proofErr w:type="spellStart"/>
      <w:r>
        <w:t>Churfurst</w:t>
      </w:r>
      <w:proofErr w:type="spellEnd"/>
      <w:r>
        <w:t>.</w:t>
      </w:r>
    </w:p>
    <w:p w14:paraId="5152048C" w14:textId="77777777" w:rsidR="009C0AF5" w:rsidRDefault="009C0AF5" w:rsidP="009C0AF5">
      <w:pPr>
        <w:pStyle w:val="StandardWeb"/>
      </w:pPr>
      <w:r>
        <w:t xml:space="preserve">Lieber getreuer </w:t>
      </w:r>
      <w:proofErr w:type="spellStart"/>
      <w:r>
        <w:t>Vnnd</w:t>
      </w:r>
      <w:proofErr w:type="spellEnd"/>
      <w:r>
        <w:t xml:space="preserve"> rat Wir geben dir </w:t>
      </w:r>
      <w:proofErr w:type="spellStart"/>
      <w:r>
        <w:t>gnediger</w:t>
      </w:r>
      <w:proofErr w:type="spellEnd"/>
      <w:r>
        <w:t xml:space="preserve"> </w:t>
      </w:r>
      <w:proofErr w:type="spellStart"/>
      <w:r>
        <w:t>meynung</w:t>
      </w:r>
      <w:proofErr w:type="spellEnd"/>
      <w:r>
        <w:t xml:space="preserve"> zuerkennen| das </w:t>
      </w:r>
      <w:proofErr w:type="spellStart"/>
      <w:r>
        <w:t>vnns</w:t>
      </w:r>
      <w:proofErr w:type="spellEnd"/>
      <w:r>
        <w:t xml:space="preserve"> h Karl von Miltitz </w:t>
      </w:r>
      <w:proofErr w:type="spellStart"/>
      <w:r>
        <w:t>angezaigt</w:t>
      </w:r>
      <w:proofErr w:type="spellEnd"/>
      <w:r>
        <w:t xml:space="preserve">, wie er zu </w:t>
      </w:r>
      <w:proofErr w:type="spellStart"/>
      <w:r>
        <w:t>eysleben</w:t>
      </w:r>
      <w:proofErr w:type="spellEnd"/>
      <w:r>
        <w:t xml:space="preserve"> bey </w:t>
      </w:r>
      <w:proofErr w:type="spellStart"/>
      <w:r>
        <w:t>doctor</w:t>
      </w:r>
      <w:proofErr w:type="spellEnd"/>
      <w:r>
        <w:t xml:space="preserve"> Staupitz </w:t>
      </w:r>
      <w:proofErr w:type="spellStart"/>
      <w:r>
        <w:t>vnd</w:t>
      </w:r>
      <w:proofErr w:type="spellEnd"/>
      <w:r>
        <w:t xml:space="preserve"> anderen vettern gewest| </w:t>
      </w:r>
      <w:proofErr w:type="spellStart"/>
      <w:r>
        <w:t>vnd</w:t>
      </w:r>
      <w:proofErr w:type="spellEnd"/>
      <w:r>
        <w:t xml:space="preserve"> mit </w:t>
      </w:r>
      <w:proofErr w:type="spellStart"/>
      <w:r>
        <w:t>Inen</w:t>
      </w:r>
      <w:proofErr w:type="spellEnd"/>
      <w:r>
        <w:t xml:space="preserve"> samt gehandelt| das er </w:t>
      </w:r>
      <w:proofErr w:type="spellStart"/>
      <w:r>
        <w:t>gewilliget</w:t>
      </w:r>
      <w:proofErr w:type="spellEnd"/>
      <w:r>
        <w:t xml:space="preserve"> gen </w:t>
      </w:r>
      <w:proofErr w:type="spellStart"/>
      <w:r>
        <w:t>Witenberg</w:t>
      </w:r>
      <w:proofErr w:type="spellEnd"/>
      <w:r>
        <w:t xml:space="preserve"> zu ziehn| </w:t>
      </w:r>
      <w:proofErr w:type="spellStart"/>
      <w:r>
        <w:t>Vnd</w:t>
      </w:r>
      <w:proofErr w:type="spellEnd"/>
      <w:r>
        <w:t xml:space="preserve"> mit </w:t>
      </w:r>
      <w:proofErr w:type="spellStart"/>
      <w:r>
        <w:t>doctor</w:t>
      </w:r>
      <w:proofErr w:type="spellEnd"/>
      <w:r>
        <w:t xml:space="preserve"> </w:t>
      </w:r>
      <w:proofErr w:type="spellStart"/>
      <w:r>
        <w:t>martino</w:t>
      </w:r>
      <w:proofErr w:type="spellEnd"/>
      <w:r>
        <w:t xml:space="preserve"> </w:t>
      </w:r>
      <w:proofErr w:type="spellStart"/>
      <w:r>
        <w:t>zuhandeln</w:t>
      </w:r>
      <w:proofErr w:type="spellEnd"/>
      <w:r>
        <w:t xml:space="preserve">. Nu hat </w:t>
      </w:r>
      <w:proofErr w:type="spellStart"/>
      <w:r>
        <w:t>vns</w:t>
      </w:r>
      <w:proofErr w:type="spellEnd"/>
      <w:r>
        <w:t xml:space="preserve"> h Karl dabey </w:t>
      </w:r>
      <w:proofErr w:type="spellStart"/>
      <w:r>
        <w:t>angezaiget</w:t>
      </w:r>
      <w:proofErr w:type="spellEnd"/>
      <w:r>
        <w:t xml:space="preserve">| wo dieselben </w:t>
      </w:r>
      <w:proofErr w:type="spellStart"/>
      <w:r>
        <w:t>vetter</w:t>
      </w:r>
      <w:proofErr w:type="spellEnd"/>
      <w:r>
        <w:t xml:space="preserve"> nichts </w:t>
      </w:r>
      <w:proofErr w:type="spellStart"/>
      <w:r>
        <w:t>entlichs</w:t>
      </w:r>
      <w:proofErr w:type="spellEnd"/>
      <w:r>
        <w:t xml:space="preserve"> ausrichten wurden| das er </w:t>
      </w:r>
      <w:proofErr w:type="spellStart"/>
      <w:r>
        <w:t>alsdan</w:t>
      </w:r>
      <w:proofErr w:type="spellEnd"/>
      <w:r>
        <w:t xml:space="preserve"> auch gern bey </w:t>
      </w:r>
      <w:proofErr w:type="spellStart"/>
      <w:r>
        <w:t>doctor</w:t>
      </w:r>
      <w:proofErr w:type="spellEnd"/>
      <w:r>
        <w:t xml:space="preserve"> </w:t>
      </w:r>
      <w:proofErr w:type="spellStart"/>
      <w:r>
        <w:t>martino</w:t>
      </w:r>
      <w:proofErr w:type="spellEnd"/>
      <w:r>
        <w:t xml:space="preserve"> gen </w:t>
      </w:r>
      <w:proofErr w:type="spellStart"/>
      <w:r>
        <w:t>wolt</w:t>
      </w:r>
      <w:proofErr w:type="spellEnd"/>
      <w:r>
        <w:t xml:space="preserve"> </w:t>
      </w:r>
      <w:proofErr w:type="spellStart"/>
      <w:r>
        <w:t>Allain</w:t>
      </w:r>
      <w:proofErr w:type="spellEnd"/>
      <w:r>
        <w:t xml:space="preserve"> trug er etwas </w:t>
      </w:r>
      <w:proofErr w:type="spellStart"/>
      <w:r>
        <w:t>schewhe</w:t>
      </w:r>
      <w:proofErr w:type="spellEnd"/>
      <w:r>
        <w:t xml:space="preserve">| gen </w:t>
      </w:r>
      <w:proofErr w:type="spellStart"/>
      <w:r>
        <w:t>Witenberg</w:t>
      </w:r>
      <w:proofErr w:type="spellEnd"/>
      <w:r>
        <w:t xml:space="preserve"> </w:t>
      </w:r>
      <w:proofErr w:type="spellStart"/>
      <w:r>
        <w:t>zuziehn</w:t>
      </w:r>
      <w:proofErr w:type="spellEnd"/>
      <w:r>
        <w:t xml:space="preserve"> </w:t>
      </w:r>
      <w:proofErr w:type="spellStart"/>
      <w:r>
        <w:t>vnd</w:t>
      </w:r>
      <w:proofErr w:type="spellEnd"/>
      <w:r>
        <w:t xml:space="preserve"> darauf erboten| das wir dir schreiben </w:t>
      </w:r>
      <w:proofErr w:type="spellStart"/>
      <w:r>
        <w:t>wolten</w:t>
      </w:r>
      <w:proofErr w:type="spellEnd"/>
      <w:r>
        <w:t xml:space="preserve"> sich dahin zu richten| damit </w:t>
      </w:r>
      <w:proofErr w:type="spellStart"/>
      <w:r>
        <w:t>doctor</w:t>
      </w:r>
      <w:proofErr w:type="spellEnd"/>
      <w:r>
        <w:t xml:space="preserve"> </w:t>
      </w:r>
      <w:proofErr w:type="spellStart"/>
      <w:r>
        <w:t>martino</w:t>
      </w:r>
      <w:proofErr w:type="spellEnd"/>
      <w:r>
        <w:t xml:space="preserve"> legen </w:t>
      </w:r>
      <w:proofErr w:type="spellStart"/>
      <w:r>
        <w:t>ain</w:t>
      </w:r>
      <w:proofErr w:type="spellEnd"/>
      <w:r>
        <w:t xml:space="preserve"> </w:t>
      </w:r>
      <w:proofErr w:type="spellStart"/>
      <w:r>
        <w:t>meil</w:t>
      </w:r>
      <w:proofErr w:type="spellEnd"/>
      <w:r>
        <w:t xml:space="preserve"> </w:t>
      </w:r>
      <w:proofErr w:type="spellStart"/>
      <w:r>
        <w:t>wegs</w:t>
      </w:r>
      <w:proofErr w:type="spellEnd"/>
      <w:r>
        <w:t xml:space="preserve"> oder zwo von </w:t>
      </w:r>
      <w:proofErr w:type="spellStart"/>
      <w:r>
        <w:t>Witenberg</w:t>
      </w:r>
      <w:proofErr w:type="spellEnd"/>
      <w:r>
        <w:t xml:space="preserve"> zu </w:t>
      </w:r>
      <w:proofErr w:type="spellStart"/>
      <w:r>
        <w:t>Ime</w:t>
      </w:r>
      <w:proofErr w:type="spellEnd"/>
      <w:r>
        <w:t xml:space="preserve"> </w:t>
      </w:r>
      <w:proofErr w:type="spellStart"/>
      <w:r>
        <w:t>keme</w:t>
      </w:r>
      <w:proofErr w:type="spellEnd"/>
      <w:r>
        <w:t xml:space="preserve">| </w:t>
      </w:r>
      <w:proofErr w:type="spellStart"/>
      <w:r>
        <w:t>Vnd</w:t>
      </w:r>
      <w:proofErr w:type="spellEnd"/>
      <w:r>
        <w:t xml:space="preserve"> </w:t>
      </w:r>
      <w:proofErr w:type="spellStart"/>
      <w:r>
        <w:t>wiewol</w:t>
      </w:r>
      <w:proofErr w:type="spellEnd"/>
      <w:r>
        <w:t xml:space="preserve"> wir </w:t>
      </w:r>
      <w:proofErr w:type="spellStart"/>
      <w:r>
        <w:t>nit</w:t>
      </w:r>
      <w:proofErr w:type="spellEnd"/>
      <w:r>
        <w:t xml:space="preserve"> wissen| was </w:t>
      </w:r>
      <w:proofErr w:type="spellStart"/>
      <w:r>
        <w:t>dy</w:t>
      </w:r>
      <w:proofErr w:type="spellEnd"/>
      <w:r>
        <w:t xml:space="preserve"> </w:t>
      </w:r>
      <w:proofErr w:type="spellStart"/>
      <w:r>
        <w:t>vetr</w:t>
      </w:r>
      <w:proofErr w:type="spellEnd"/>
      <w:r>
        <w:t xml:space="preserve"> [so </w:t>
      </w:r>
      <w:proofErr w:type="spellStart"/>
      <w:r>
        <w:t>hern</w:t>
      </w:r>
      <w:proofErr w:type="spellEnd"/>
      <w:r>
        <w:t xml:space="preserve"> </w:t>
      </w:r>
      <w:proofErr w:type="spellStart"/>
      <w:r>
        <w:t>karl</w:t>
      </w:r>
      <w:proofErr w:type="spellEnd"/>
      <w:r>
        <w:t xml:space="preserve"> zu </w:t>
      </w:r>
      <w:proofErr w:type="spellStart"/>
      <w:r>
        <w:t>eysleben</w:t>
      </w:r>
      <w:proofErr w:type="spellEnd"/>
      <w:r>
        <w:t xml:space="preserve"> abgefertigt] mit </w:t>
      </w:r>
      <w:proofErr w:type="spellStart"/>
      <w:r>
        <w:t>doctor</w:t>
      </w:r>
      <w:proofErr w:type="spellEnd"/>
      <w:r>
        <w:t xml:space="preserve"> </w:t>
      </w:r>
      <w:proofErr w:type="spellStart"/>
      <w:r>
        <w:t>martino</w:t>
      </w:r>
      <w:proofErr w:type="spellEnd"/>
      <w:r>
        <w:t xml:space="preserve"> handeln werden oder was h </w:t>
      </w:r>
      <w:proofErr w:type="spellStart"/>
      <w:r>
        <w:t>karl</w:t>
      </w:r>
      <w:proofErr w:type="spellEnd"/>
      <w:r>
        <w:t xml:space="preserve"> mit Im zureden </w:t>
      </w:r>
      <w:proofErr w:type="spellStart"/>
      <w:r>
        <w:t>furhat</w:t>
      </w:r>
      <w:proofErr w:type="spellEnd"/>
      <w:r>
        <w:t xml:space="preserve"> Bedenken wir doch weil h </w:t>
      </w:r>
      <w:proofErr w:type="spellStart"/>
      <w:r>
        <w:t>karl</w:t>
      </w:r>
      <w:proofErr w:type="spellEnd"/>
      <w:r>
        <w:t xml:space="preserve"> in willens </w:t>
      </w:r>
      <w:proofErr w:type="spellStart"/>
      <w:r>
        <w:t>widerumb</w:t>
      </w:r>
      <w:proofErr w:type="spellEnd"/>
      <w:r>
        <w:t xml:space="preserve"> </w:t>
      </w:r>
      <w:proofErr w:type="spellStart"/>
      <w:r>
        <w:t>gein</w:t>
      </w:r>
      <w:proofErr w:type="spellEnd"/>
      <w:r>
        <w:t xml:space="preserve"> Rom zuziehen| das Im </w:t>
      </w:r>
      <w:proofErr w:type="spellStart"/>
      <w:r>
        <w:t>solchs</w:t>
      </w:r>
      <w:proofErr w:type="spellEnd"/>
      <w:r>
        <w:t xml:space="preserve"> </w:t>
      </w:r>
      <w:proofErr w:type="spellStart"/>
      <w:r>
        <w:t>nit</w:t>
      </w:r>
      <w:proofErr w:type="spellEnd"/>
      <w:r>
        <w:t xml:space="preserve"> zu wegern sein </w:t>
      </w:r>
      <w:proofErr w:type="spellStart"/>
      <w:r>
        <w:t>solt</w:t>
      </w:r>
      <w:proofErr w:type="spellEnd"/>
      <w:r>
        <w:t xml:space="preserve"> </w:t>
      </w:r>
      <w:proofErr w:type="spellStart"/>
      <w:r>
        <w:t>Darumb</w:t>
      </w:r>
      <w:proofErr w:type="spellEnd"/>
      <w:r>
        <w:t xml:space="preserve"> ist </w:t>
      </w:r>
      <w:proofErr w:type="spellStart"/>
      <w:r>
        <w:t>vnser</w:t>
      </w:r>
      <w:proofErr w:type="spellEnd"/>
      <w:r>
        <w:t xml:space="preserve"> </w:t>
      </w:r>
      <w:proofErr w:type="spellStart"/>
      <w:r>
        <w:t>gnedigs</w:t>
      </w:r>
      <w:proofErr w:type="spellEnd"/>
      <w:r>
        <w:t xml:space="preserve"> </w:t>
      </w:r>
      <w:proofErr w:type="spellStart"/>
      <w:r>
        <w:t>begern</w:t>
      </w:r>
      <w:proofErr w:type="spellEnd"/>
      <w:r>
        <w:t xml:space="preserve">| du wellest </w:t>
      </w:r>
      <w:proofErr w:type="spellStart"/>
      <w:r>
        <w:t>doctor</w:t>
      </w:r>
      <w:proofErr w:type="spellEnd"/>
      <w:r>
        <w:t xml:space="preserve"> </w:t>
      </w:r>
      <w:proofErr w:type="spellStart"/>
      <w:r>
        <w:t>martino</w:t>
      </w:r>
      <w:proofErr w:type="spellEnd"/>
      <w:r>
        <w:t xml:space="preserve"> </w:t>
      </w:r>
      <w:proofErr w:type="spellStart"/>
      <w:r>
        <w:t>solchs</w:t>
      </w:r>
      <w:proofErr w:type="spellEnd"/>
      <w:r>
        <w:t xml:space="preserve"> durch dein </w:t>
      </w:r>
      <w:proofErr w:type="spellStart"/>
      <w:r>
        <w:t>schreiber</w:t>
      </w:r>
      <w:proofErr w:type="spellEnd"/>
      <w:r>
        <w:t xml:space="preserve"> vormelden </w:t>
      </w:r>
      <w:proofErr w:type="spellStart"/>
      <w:r>
        <w:t>vnd</w:t>
      </w:r>
      <w:proofErr w:type="spellEnd"/>
      <w:r>
        <w:t xml:space="preserve"> an </w:t>
      </w:r>
      <w:proofErr w:type="spellStart"/>
      <w:r>
        <w:t>Ine</w:t>
      </w:r>
      <w:proofErr w:type="spellEnd"/>
      <w:r>
        <w:t xml:space="preserve"> </w:t>
      </w:r>
      <w:proofErr w:type="spellStart"/>
      <w:r>
        <w:t>begeren</w:t>
      </w:r>
      <w:proofErr w:type="spellEnd"/>
      <w:r>
        <w:t xml:space="preserve"> wo es Im </w:t>
      </w:r>
      <w:proofErr w:type="spellStart"/>
      <w:r>
        <w:t>nit</w:t>
      </w:r>
      <w:proofErr w:type="spellEnd"/>
      <w:r>
        <w:t xml:space="preserve"> </w:t>
      </w:r>
      <w:proofErr w:type="spellStart"/>
      <w:r>
        <w:t>sond</w:t>
      </w:r>
      <w:proofErr w:type="spellEnd"/>
      <w:r>
        <w:t xml:space="preserve"> beschwerlich| das er sich| </w:t>
      </w:r>
      <w:proofErr w:type="spellStart"/>
      <w:r>
        <w:t>irgent</w:t>
      </w:r>
      <w:proofErr w:type="spellEnd"/>
      <w:r>
        <w:t xml:space="preserve">| </w:t>
      </w:r>
      <w:proofErr w:type="spellStart"/>
      <w:r>
        <w:t>gein</w:t>
      </w:r>
      <w:proofErr w:type="spellEnd"/>
      <w:r>
        <w:t xml:space="preserve"> </w:t>
      </w:r>
      <w:proofErr w:type="spellStart"/>
      <w:r>
        <w:t>lichtenberg</w:t>
      </w:r>
      <w:proofErr w:type="spellEnd"/>
      <w:r>
        <w:t xml:space="preserve"> oder| an </w:t>
      </w:r>
      <w:proofErr w:type="spellStart"/>
      <w:r>
        <w:t>ain</w:t>
      </w:r>
      <w:proofErr w:type="spellEnd"/>
      <w:r>
        <w:t xml:space="preserve"> ander </w:t>
      </w:r>
      <w:proofErr w:type="spellStart"/>
      <w:r>
        <w:t>ort</w:t>
      </w:r>
      <w:proofErr w:type="spellEnd"/>
      <w:r>
        <w:t xml:space="preserve">, nahe </w:t>
      </w:r>
      <w:proofErr w:type="spellStart"/>
      <w:r>
        <w:t>vmb</w:t>
      </w:r>
      <w:proofErr w:type="spellEnd"/>
      <w:r>
        <w:t xml:space="preserve"> Wittenberg zu h </w:t>
      </w:r>
      <w:proofErr w:type="spellStart"/>
      <w:r>
        <w:t>karl</w:t>
      </w:r>
      <w:proofErr w:type="spellEnd"/>
      <w:r>
        <w:t xml:space="preserve"> fug| </w:t>
      </w:r>
      <w:proofErr w:type="spellStart"/>
      <w:r>
        <w:t>vnd</w:t>
      </w:r>
      <w:proofErr w:type="spellEnd"/>
      <w:r>
        <w:t xml:space="preserve"> </w:t>
      </w:r>
      <w:proofErr w:type="spellStart"/>
      <w:r>
        <w:t>hor</w:t>
      </w:r>
      <w:proofErr w:type="spellEnd"/>
      <w:r>
        <w:t xml:space="preserve">| was er mit Im handeln </w:t>
      </w:r>
      <w:proofErr w:type="spellStart"/>
      <w:r>
        <w:t>vnd</w:t>
      </w:r>
      <w:proofErr w:type="spellEnd"/>
      <w:r>
        <w:t xml:space="preserve"> reden </w:t>
      </w:r>
      <w:proofErr w:type="spellStart"/>
      <w:r>
        <w:t>wolt</w:t>
      </w:r>
      <w:proofErr w:type="spellEnd"/>
      <w:r>
        <w:t xml:space="preserve">| </w:t>
      </w:r>
      <w:proofErr w:type="spellStart"/>
      <w:r>
        <w:t>Vnd</w:t>
      </w:r>
      <w:proofErr w:type="spellEnd"/>
      <w:r>
        <w:t xml:space="preserve"> was h </w:t>
      </w:r>
      <w:proofErr w:type="spellStart"/>
      <w:r>
        <w:t>karl</w:t>
      </w:r>
      <w:proofErr w:type="spellEnd"/>
      <w:r>
        <w:t xml:space="preserve">| mit Im| handeln </w:t>
      </w:r>
      <w:proofErr w:type="spellStart"/>
      <w:r>
        <w:t>vnd</w:t>
      </w:r>
      <w:proofErr w:type="spellEnd"/>
      <w:r>
        <w:t xml:space="preserve"> reden </w:t>
      </w:r>
      <w:proofErr w:type="spellStart"/>
      <w:r>
        <w:t>werd</w:t>
      </w:r>
      <w:proofErr w:type="spellEnd"/>
      <w:r>
        <w:t xml:space="preserve">| auch was die </w:t>
      </w:r>
      <w:proofErr w:type="spellStart"/>
      <w:r>
        <w:t>vetr</w:t>
      </w:r>
      <w:proofErr w:type="spellEnd"/>
      <w:r>
        <w:t xml:space="preserve"> von </w:t>
      </w:r>
      <w:proofErr w:type="spellStart"/>
      <w:r>
        <w:t>Eysleben</w:t>
      </w:r>
      <w:proofErr w:type="spellEnd"/>
      <w:r>
        <w:t xml:space="preserve"> bey Im </w:t>
      </w:r>
      <w:proofErr w:type="spellStart"/>
      <w:r>
        <w:t>ausgericht</w:t>
      </w:r>
      <w:proofErr w:type="spellEnd"/>
      <w:r>
        <w:t xml:space="preserve"> haben| das er </w:t>
      </w:r>
      <w:proofErr w:type="spellStart"/>
      <w:r>
        <w:t>vns</w:t>
      </w:r>
      <w:proofErr w:type="spellEnd"/>
      <w:r>
        <w:t xml:space="preserve"> </w:t>
      </w:r>
      <w:proofErr w:type="spellStart"/>
      <w:r>
        <w:t>solchs</w:t>
      </w:r>
      <w:proofErr w:type="spellEnd"/>
      <w:r>
        <w:t xml:space="preserve"> alles </w:t>
      </w:r>
      <w:proofErr w:type="spellStart"/>
      <w:r>
        <w:t>nachfolgent</w:t>
      </w:r>
      <w:proofErr w:type="spellEnd"/>
      <w:r>
        <w:t xml:space="preserve"> zuerkennen geb.</w:t>
      </w:r>
    </w:p>
    <w:p w14:paraId="52854480" w14:textId="77777777" w:rsidR="009C0AF5" w:rsidRDefault="009C0AF5" w:rsidP="009C0AF5">
      <w:pPr>
        <w:pStyle w:val="StandardWeb"/>
      </w:pPr>
      <w:r>
        <w:t xml:space="preserve">h Karl hat </w:t>
      </w:r>
      <w:proofErr w:type="spellStart"/>
      <w:r>
        <w:t>Vns</w:t>
      </w:r>
      <w:proofErr w:type="spellEnd"/>
      <w:r>
        <w:t xml:space="preserve"> auch </w:t>
      </w:r>
      <w:proofErr w:type="spellStart"/>
      <w:r>
        <w:t>alhie</w:t>
      </w:r>
      <w:proofErr w:type="spellEnd"/>
      <w:r>
        <w:t xml:space="preserve"> von wegen der </w:t>
      </w:r>
      <w:proofErr w:type="spellStart"/>
      <w:r>
        <w:t>Vcent</w:t>
      </w:r>
      <w:proofErr w:type="spellEnd"/>
      <w:r>
        <w:t xml:space="preserve"> </w:t>
      </w:r>
      <w:proofErr w:type="spellStart"/>
      <w:r>
        <w:t>vnd</w:t>
      </w:r>
      <w:proofErr w:type="spellEnd"/>
      <w:r>
        <w:t xml:space="preserve"> XIII </w:t>
      </w:r>
      <w:proofErr w:type="spellStart"/>
      <w:r>
        <w:t>ducaten</w:t>
      </w:r>
      <w:proofErr w:type="spellEnd"/>
      <w:r>
        <w:t xml:space="preserve">, so man Im schuldig sein </w:t>
      </w:r>
      <w:proofErr w:type="spellStart"/>
      <w:r>
        <w:t>sol</w:t>
      </w:r>
      <w:proofErr w:type="spellEnd"/>
      <w:r>
        <w:t xml:space="preserve">| anreden lassen Weil du dar vorhin derhalben| </w:t>
      </w:r>
      <w:proofErr w:type="spellStart"/>
      <w:r>
        <w:t>ain</w:t>
      </w:r>
      <w:proofErr w:type="spellEnd"/>
      <w:r>
        <w:t xml:space="preserve"> </w:t>
      </w:r>
      <w:proofErr w:type="spellStart"/>
      <w:r>
        <w:t>abred</w:t>
      </w:r>
      <w:proofErr w:type="spellEnd"/>
      <w:r>
        <w:t xml:space="preserve"> gemacht| so </w:t>
      </w:r>
      <w:proofErr w:type="spellStart"/>
      <w:r>
        <w:t>willest</w:t>
      </w:r>
      <w:proofErr w:type="spellEnd"/>
      <w:r>
        <w:t xml:space="preserve"> uns vermelden wie es </w:t>
      </w:r>
      <w:proofErr w:type="spellStart"/>
      <w:r>
        <w:t>vmb</w:t>
      </w:r>
      <w:proofErr w:type="spellEnd"/>
      <w:r>
        <w:t xml:space="preserve"> </w:t>
      </w:r>
      <w:proofErr w:type="spellStart"/>
      <w:r>
        <w:t>dieselbig</w:t>
      </w:r>
      <w:proofErr w:type="spellEnd"/>
      <w:r>
        <w:t xml:space="preserve"> schuld </w:t>
      </w:r>
      <w:proofErr w:type="spellStart"/>
      <w:r>
        <w:t>gewand</w:t>
      </w:r>
      <w:proofErr w:type="spellEnd"/>
      <w:r>
        <w:t xml:space="preserve"> ist| damit wir </w:t>
      </w:r>
      <w:proofErr w:type="spellStart"/>
      <w:r>
        <w:t>vns</w:t>
      </w:r>
      <w:proofErr w:type="spellEnd"/>
      <w:r>
        <w:t xml:space="preserve"> darnach zurichten| </w:t>
      </w:r>
      <w:proofErr w:type="spellStart"/>
      <w:r>
        <w:t>vnd</w:t>
      </w:r>
      <w:proofErr w:type="spellEnd"/>
      <w:r>
        <w:t xml:space="preserve"> die </w:t>
      </w:r>
      <w:proofErr w:type="spellStart"/>
      <w:r>
        <w:t>bezallung</w:t>
      </w:r>
      <w:proofErr w:type="spellEnd"/>
      <w:r>
        <w:t xml:space="preserve"> </w:t>
      </w:r>
      <w:proofErr w:type="spellStart"/>
      <w:r>
        <w:t>zuuerschaffen</w:t>
      </w:r>
      <w:proofErr w:type="spellEnd"/>
      <w:r>
        <w:t xml:space="preserve"> wissen In dem allen </w:t>
      </w:r>
      <w:proofErr w:type="spellStart"/>
      <w:r>
        <w:t>wirstu</w:t>
      </w:r>
      <w:proofErr w:type="spellEnd"/>
      <w:r>
        <w:t xml:space="preserve"> </w:t>
      </w:r>
      <w:proofErr w:type="spellStart"/>
      <w:r>
        <w:t>vns</w:t>
      </w:r>
      <w:proofErr w:type="spellEnd"/>
      <w:r>
        <w:t xml:space="preserve"> zugefallen. dat. Gotha Montag nach </w:t>
      </w:r>
      <w:proofErr w:type="spellStart"/>
      <w:r>
        <w:t>vnser</w:t>
      </w:r>
      <w:proofErr w:type="spellEnd"/>
      <w:r>
        <w:t xml:space="preserve"> lieben </w:t>
      </w:r>
      <w:proofErr w:type="spellStart"/>
      <w:r>
        <w:t>frauwen</w:t>
      </w:r>
      <w:proofErr w:type="spellEnd"/>
      <w:r>
        <w:t xml:space="preserve"> tag anno d. XX.</w:t>
      </w:r>
    </w:p>
    <w:p w14:paraId="65AE88BC" w14:textId="7BDAB41D" w:rsidR="009C0AF5" w:rsidRDefault="009C0AF5" w:rsidP="009C0AF5">
      <w:pPr>
        <w:pStyle w:val="berschrift1"/>
      </w:pPr>
      <w:r>
        <w:t xml:space="preserve">An seinen Bruder, Herzog Johann zu Sachsen - 19. </w:t>
      </w:r>
      <w:proofErr w:type="spellStart"/>
      <w:r>
        <w:t>Octbr</w:t>
      </w:r>
      <w:proofErr w:type="spellEnd"/>
      <w:r>
        <w:t>. 1520</w:t>
      </w:r>
    </w:p>
    <w:p w14:paraId="73C093D2" w14:textId="77777777" w:rsidR="009C0AF5" w:rsidRDefault="009C0AF5" w:rsidP="009C0AF5">
      <w:pPr>
        <w:pStyle w:val="StandardWeb"/>
      </w:pPr>
      <w:proofErr w:type="spellStart"/>
      <w:r>
        <w:t>Hochgeborner</w:t>
      </w:r>
      <w:proofErr w:type="spellEnd"/>
      <w:r>
        <w:t xml:space="preserve"> </w:t>
      </w:r>
      <w:proofErr w:type="spellStart"/>
      <w:r>
        <w:t>furst</w:t>
      </w:r>
      <w:proofErr w:type="spellEnd"/>
      <w:r>
        <w:t xml:space="preserve">, </w:t>
      </w:r>
      <w:proofErr w:type="spellStart"/>
      <w:r>
        <w:t>fruntlicher</w:t>
      </w:r>
      <w:proofErr w:type="spellEnd"/>
      <w:r>
        <w:t xml:space="preserve"> </w:t>
      </w:r>
      <w:proofErr w:type="spellStart"/>
      <w:r>
        <w:t>liber</w:t>
      </w:r>
      <w:proofErr w:type="spellEnd"/>
      <w:r>
        <w:t xml:space="preserve"> </w:t>
      </w:r>
      <w:proofErr w:type="spellStart"/>
      <w:r>
        <w:t>bruder</w:t>
      </w:r>
      <w:proofErr w:type="spellEnd"/>
      <w:r>
        <w:t xml:space="preserve"> </w:t>
      </w:r>
      <w:proofErr w:type="spellStart"/>
      <w:r>
        <w:t>vnd</w:t>
      </w:r>
      <w:proofErr w:type="spellEnd"/>
      <w:r>
        <w:t xml:space="preserve"> </w:t>
      </w:r>
      <w:proofErr w:type="spellStart"/>
      <w:r>
        <w:t>geffather</w:t>
      </w:r>
      <w:proofErr w:type="spellEnd"/>
      <w:r>
        <w:t xml:space="preserve">, e. l. </w:t>
      </w:r>
      <w:proofErr w:type="spellStart"/>
      <w:r>
        <w:t>schreyben</w:t>
      </w:r>
      <w:proofErr w:type="spellEnd"/>
      <w:r>
        <w:t xml:space="preserve"> haben ich </w:t>
      </w:r>
      <w:proofErr w:type="spellStart"/>
      <w:r>
        <w:t>vorlessen</w:t>
      </w:r>
      <w:proofErr w:type="spellEnd"/>
      <w:r>
        <w:t xml:space="preserve"> </w:t>
      </w:r>
      <w:proofErr w:type="spellStart"/>
      <w:r>
        <w:t>vnd</w:t>
      </w:r>
      <w:proofErr w:type="spellEnd"/>
      <w:r>
        <w:t xml:space="preserve"> </w:t>
      </w:r>
      <w:proofErr w:type="spellStart"/>
      <w:r>
        <w:t>fruntlicher</w:t>
      </w:r>
      <w:proofErr w:type="spellEnd"/>
      <w:r>
        <w:t xml:space="preserve"> </w:t>
      </w:r>
      <w:proofErr w:type="spellStart"/>
      <w:r>
        <w:t>maynung</w:t>
      </w:r>
      <w:proofErr w:type="spellEnd"/>
      <w:r>
        <w:t xml:space="preserve"> vorstanden.</w:t>
      </w:r>
    </w:p>
    <w:p w14:paraId="3DF3E556" w14:textId="77777777" w:rsidR="009C0AF5" w:rsidRDefault="009C0AF5" w:rsidP="009C0AF5">
      <w:pPr>
        <w:pStyle w:val="StandardWeb"/>
      </w:pPr>
      <w:proofErr w:type="spellStart"/>
      <w:r>
        <w:t>vnd</w:t>
      </w:r>
      <w:proofErr w:type="spellEnd"/>
      <w:r>
        <w:t xml:space="preserve"> </w:t>
      </w:r>
      <w:proofErr w:type="spellStart"/>
      <w:r>
        <w:t>wyhe</w:t>
      </w:r>
      <w:proofErr w:type="spellEnd"/>
      <w:r>
        <w:t xml:space="preserve"> e. l. mir </w:t>
      </w:r>
      <w:proofErr w:type="spellStart"/>
      <w:r>
        <w:t>schreyben</w:t>
      </w:r>
      <w:proofErr w:type="spellEnd"/>
      <w:r>
        <w:t xml:space="preserve"> des </w:t>
      </w:r>
      <w:proofErr w:type="spellStart"/>
      <w:r>
        <w:t>kriges</w:t>
      </w:r>
      <w:proofErr w:type="spellEnd"/>
      <w:r>
        <w:t xml:space="preserve"> </w:t>
      </w:r>
      <w:proofErr w:type="spellStart"/>
      <w:r>
        <w:t>solcks</w:t>
      </w:r>
      <w:proofErr w:type="spellEnd"/>
      <w:r>
        <w:t xml:space="preserve"> halben, ist mir </w:t>
      </w:r>
      <w:proofErr w:type="spellStart"/>
      <w:r>
        <w:t>zcu</w:t>
      </w:r>
      <w:proofErr w:type="spellEnd"/>
      <w:r>
        <w:t xml:space="preserve"> vor von </w:t>
      </w:r>
      <w:proofErr w:type="spellStart"/>
      <w:r>
        <w:t>fabian</w:t>
      </w:r>
      <w:proofErr w:type="spellEnd"/>
      <w:r>
        <w:t xml:space="preserve"> von </w:t>
      </w:r>
      <w:proofErr w:type="spellStart"/>
      <w:r>
        <w:t>feylitz</w:t>
      </w:r>
      <w:proofErr w:type="spellEnd"/>
      <w:r>
        <w:t xml:space="preserve"> auch </w:t>
      </w:r>
      <w:proofErr w:type="spellStart"/>
      <w:r>
        <w:t>geschriben</w:t>
      </w:r>
      <w:proofErr w:type="spellEnd"/>
      <w:r>
        <w:t xml:space="preserve"> worden, der </w:t>
      </w:r>
      <w:proofErr w:type="spellStart"/>
      <w:r>
        <w:t>almechtig</w:t>
      </w:r>
      <w:proofErr w:type="spellEnd"/>
      <w:r>
        <w:t xml:space="preserve"> </w:t>
      </w:r>
      <w:proofErr w:type="spellStart"/>
      <w:r>
        <w:t>got</w:t>
      </w:r>
      <w:proofErr w:type="spellEnd"/>
      <w:r>
        <w:t xml:space="preserve"> gebe, daß es gut werde. </w:t>
      </w:r>
      <w:proofErr w:type="spellStart"/>
      <w:r>
        <w:t>dye</w:t>
      </w:r>
      <w:proofErr w:type="spellEnd"/>
      <w:r>
        <w:t xml:space="preserve"> </w:t>
      </w:r>
      <w:proofErr w:type="spellStart"/>
      <w:r>
        <w:t>briff</w:t>
      </w:r>
      <w:proofErr w:type="spellEnd"/>
      <w:r>
        <w:t xml:space="preserve"> von er </w:t>
      </w:r>
      <w:proofErr w:type="spellStart"/>
      <w:r>
        <w:t>karllen</w:t>
      </w:r>
      <w:proofErr w:type="spellEnd"/>
      <w:r>
        <w:t xml:space="preserve"> von </w:t>
      </w:r>
      <w:proofErr w:type="spellStart"/>
      <w:r>
        <w:t>milticz</w:t>
      </w:r>
      <w:proofErr w:type="spellEnd"/>
      <w:r>
        <w:t xml:space="preserve"> seyn mir auch worden, ist nichts </w:t>
      </w:r>
      <w:proofErr w:type="spellStart"/>
      <w:r>
        <w:t>dan</w:t>
      </w:r>
      <w:proofErr w:type="spellEnd"/>
      <w:r>
        <w:t xml:space="preserve"> </w:t>
      </w:r>
      <w:proofErr w:type="spellStart"/>
      <w:r>
        <w:t>dye</w:t>
      </w:r>
      <w:proofErr w:type="spellEnd"/>
      <w:r>
        <w:t xml:space="preserve"> </w:t>
      </w:r>
      <w:proofErr w:type="spellStart"/>
      <w:r>
        <w:t>alde</w:t>
      </w:r>
      <w:proofErr w:type="spellEnd"/>
      <w:r>
        <w:t xml:space="preserve"> </w:t>
      </w:r>
      <w:proofErr w:type="spellStart"/>
      <w:r>
        <w:t>maynung</w:t>
      </w:r>
      <w:proofErr w:type="spellEnd"/>
      <w:r>
        <w:t xml:space="preserve"> </w:t>
      </w:r>
      <w:proofErr w:type="spellStart"/>
      <w:r>
        <w:t>vnd</w:t>
      </w:r>
      <w:proofErr w:type="spellEnd"/>
      <w:r>
        <w:t xml:space="preserve"> das er noch gerne </w:t>
      </w:r>
      <w:proofErr w:type="spellStart"/>
      <w:r>
        <w:t>ffyl</w:t>
      </w:r>
      <w:proofErr w:type="spellEnd"/>
      <w:r>
        <w:t xml:space="preserve"> </w:t>
      </w:r>
      <w:proofErr w:type="spellStart"/>
      <w:r>
        <w:t>geldes</w:t>
      </w:r>
      <w:proofErr w:type="spellEnd"/>
      <w:r>
        <w:t xml:space="preserve"> vor </w:t>
      </w:r>
      <w:proofErr w:type="spellStart"/>
      <w:r>
        <w:t>dye</w:t>
      </w:r>
      <w:proofErr w:type="spellEnd"/>
      <w:r>
        <w:t xml:space="preserve"> Rossen haben </w:t>
      </w:r>
      <w:proofErr w:type="spellStart"/>
      <w:r>
        <w:t>welld</w:t>
      </w:r>
      <w:proofErr w:type="spellEnd"/>
      <w:r>
        <w:t>.</w:t>
      </w:r>
    </w:p>
    <w:p w14:paraId="50B1EC6F" w14:textId="77777777" w:rsidR="009C0AF5" w:rsidRDefault="009C0AF5" w:rsidP="009C0AF5">
      <w:pPr>
        <w:pStyle w:val="StandardWeb"/>
      </w:pPr>
      <w:r>
        <w:t xml:space="preserve">Ich habe gerne </w:t>
      </w:r>
      <w:proofErr w:type="spellStart"/>
      <w:r>
        <w:t>gehord</w:t>
      </w:r>
      <w:proofErr w:type="spellEnd"/>
      <w:r>
        <w:t xml:space="preserve">, das e. l. </w:t>
      </w:r>
      <w:proofErr w:type="spellStart"/>
      <w:r>
        <w:t>ßo</w:t>
      </w:r>
      <w:proofErr w:type="spellEnd"/>
      <w:r>
        <w:t xml:space="preserve"> </w:t>
      </w:r>
      <w:proofErr w:type="spellStart"/>
      <w:r>
        <w:t>ffyl</w:t>
      </w:r>
      <w:proofErr w:type="spellEnd"/>
      <w:r>
        <w:t xml:space="preserve"> hechte </w:t>
      </w:r>
      <w:proofErr w:type="spellStart"/>
      <w:r>
        <w:t>vnd</w:t>
      </w:r>
      <w:proofErr w:type="spellEnd"/>
      <w:r>
        <w:t xml:space="preserve"> </w:t>
      </w:r>
      <w:proofErr w:type="spellStart"/>
      <w:r>
        <w:t>guthe</w:t>
      </w:r>
      <w:proofErr w:type="spellEnd"/>
      <w:r>
        <w:t xml:space="preserve"> </w:t>
      </w:r>
      <w:proofErr w:type="spellStart"/>
      <w:r>
        <w:t>fysche</w:t>
      </w:r>
      <w:proofErr w:type="spellEnd"/>
      <w:r>
        <w:t xml:space="preserve"> </w:t>
      </w:r>
      <w:proofErr w:type="spellStart"/>
      <w:r>
        <w:t>gefanngen</w:t>
      </w:r>
      <w:proofErr w:type="spellEnd"/>
      <w:r>
        <w:t xml:space="preserve"> haben, </w:t>
      </w:r>
      <w:proofErr w:type="spellStart"/>
      <w:r>
        <w:t>dan</w:t>
      </w:r>
      <w:proofErr w:type="spellEnd"/>
      <w:r>
        <w:t xml:space="preserve"> </w:t>
      </w:r>
      <w:proofErr w:type="spellStart"/>
      <w:r>
        <w:t>eß</w:t>
      </w:r>
      <w:proofErr w:type="spellEnd"/>
      <w:r>
        <w:t xml:space="preserve"> ist mir </w:t>
      </w:r>
      <w:proofErr w:type="spellStart"/>
      <w:r>
        <w:t>ditz</w:t>
      </w:r>
      <w:proofErr w:type="spellEnd"/>
      <w:r>
        <w:t xml:space="preserve"> </w:t>
      </w:r>
      <w:proofErr w:type="spellStart"/>
      <w:r>
        <w:t>Jar</w:t>
      </w:r>
      <w:proofErr w:type="spellEnd"/>
      <w:r>
        <w:t xml:space="preserve"> mit </w:t>
      </w:r>
      <w:proofErr w:type="spellStart"/>
      <w:r>
        <w:t>meynem</w:t>
      </w:r>
      <w:proofErr w:type="spellEnd"/>
      <w:r>
        <w:t xml:space="preserve"> </w:t>
      </w:r>
      <w:proofErr w:type="spellStart"/>
      <w:r>
        <w:t>fyschen</w:t>
      </w:r>
      <w:proofErr w:type="spellEnd"/>
      <w:r>
        <w:t xml:space="preserve"> nicht </w:t>
      </w:r>
      <w:proofErr w:type="spellStart"/>
      <w:r>
        <w:t>wol</w:t>
      </w:r>
      <w:proofErr w:type="spellEnd"/>
      <w:r>
        <w:t xml:space="preserve"> </w:t>
      </w:r>
      <w:proofErr w:type="spellStart"/>
      <w:r>
        <w:t>geganen</w:t>
      </w:r>
      <w:proofErr w:type="spellEnd"/>
      <w:r>
        <w:t>.</w:t>
      </w:r>
    </w:p>
    <w:p w14:paraId="54C83025" w14:textId="77777777" w:rsidR="009C0AF5" w:rsidRDefault="009C0AF5" w:rsidP="009C0AF5">
      <w:pPr>
        <w:pStyle w:val="StandardWeb"/>
      </w:pPr>
      <w:proofErr w:type="spellStart"/>
      <w:r>
        <w:t>auff</w:t>
      </w:r>
      <w:proofErr w:type="spellEnd"/>
      <w:r>
        <w:t xml:space="preserve"> </w:t>
      </w:r>
      <w:proofErr w:type="spellStart"/>
      <w:r>
        <w:t>dye</w:t>
      </w:r>
      <w:proofErr w:type="spellEnd"/>
      <w:r>
        <w:t xml:space="preserve"> </w:t>
      </w:r>
      <w:proofErr w:type="spellStart"/>
      <w:r>
        <w:t>handelung</w:t>
      </w:r>
      <w:proofErr w:type="spellEnd"/>
      <w:r>
        <w:t xml:space="preserve"> den von </w:t>
      </w:r>
      <w:proofErr w:type="spellStart"/>
      <w:r>
        <w:t>beylingen</w:t>
      </w:r>
      <w:proofErr w:type="spellEnd"/>
      <w:r>
        <w:t xml:space="preserve"> belangend schreibe ich e. l. auch </w:t>
      </w:r>
      <w:proofErr w:type="spellStart"/>
      <w:r>
        <w:t>hyebey</w:t>
      </w:r>
      <w:proofErr w:type="spellEnd"/>
      <w:r>
        <w:t xml:space="preserve"> wider, </w:t>
      </w:r>
      <w:proofErr w:type="spellStart"/>
      <w:r>
        <w:t>vnd</w:t>
      </w:r>
      <w:proofErr w:type="spellEnd"/>
      <w:r>
        <w:t xml:space="preserve"> ich </w:t>
      </w:r>
      <w:proofErr w:type="spellStart"/>
      <w:r>
        <w:t>hore</w:t>
      </w:r>
      <w:proofErr w:type="spellEnd"/>
      <w:r>
        <w:t xml:space="preserve"> fast </w:t>
      </w:r>
      <w:proofErr w:type="spellStart"/>
      <w:r>
        <w:t>wngerne</w:t>
      </w:r>
      <w:proofErr w:type="spellEnd"/>
      <w:r>
        <w:t xml:space="preserve">, das der </w:t>
      </w:r>
      <w:proofErr w:type="spellStart"/>
      <w:r>
        <w:t>weyn</w:t>
      </w:r>
      <w:proofErr w:type="spellEnd"/>
      <w:r>
        <w:t xml:space="preserve"> allenthalben erfroren </w:t>
      </w:r>
      <w:proofErr w:type="spellStart"/>
      <w:r>
        <w:t>vnd</w:t>
      </w:r>
      <w:proofErr w:type="spellEnd"/>
      <w:r>
        <w:t xml:space="preserve"> </w:t>
      </w:r>
      <w:proofErr w:type="spellStart"/>
      <w:r>
        <w:t>vertorben</w:t>
      </w:r>
      <w:proofErr w:type="spellEnd"/>
      <w:r>
        <w:t xml:space="preserve">, er ist in </w:t>
      </w:r>
      <w:proofErr w:type="spellStart"/>
      <w:r>
        <w:t>dyssen</w:t>
      </w:r>
      <w:proofErr w:type="spellEnd"/>
      <w:r>
        <w:t xml:space="preserve"> landen auch nicht fast gut worden, </w:t>
      </w:r>
      <w:proofErr w:type="spellStart"/>
      <w:r>
        <w:t>dan</w:t>
      </w:r>
      <w:proofErr w:type="spellEnd"/>
      <w:r>
        <w:t xml:space="preserve"> </w:t>
      </w:r>
      <w:proofErr w:type="spellStart"/>
      <w:r>
        <w:t>werhe</w:t>
      </w:r>
      <w:proofErr w:type="spellEnd"/>
      <w:r>
        <w:t xml:space="preserve"> er gut, </w:t>
      </w:r>
      <w:proofErr w:type="spellStart"/>
      <w:r>
        <w:t>ß0</w:t>
      </w:r>
      <w:proofErr w:type="spellEnd"/>
      <w:r>
        <w:t xml:space="preserve"> wild ich mir etlichen </w:t>
      </w:r>
      <w:proofErr w:type="spellStart"/>
      <w:r>
        <w:t>gekaufft</w:t>
      </w:r>
      <w:proofErr w:type="spellEnd"/>
      <w:r>
        <w:t xml:space="preserve"> haben </w:t>
      </w:r>
      <w:proofErr w:type="spellStart"/>
      <w:r>
        <w:t>vnd</w:t>
      </w:r>
      <w:proofErr w:type="spellEnd"/>
      <w:r>
        <w:t xml:space="preserve"> an </w:t>
      </w:r>
      <w:proofErr w:type="spellStart"/>
      <w:r>
        <w:t>haym</w:t>
      </w:r>
      <w:proofErr w:type="spellEnd"/>
      <w:r>
        <w:t xml:space="preserve"> </w:t>
      </w:r>
      <w:proofErr w:type="spellStart"/>
      <w:r>
        <w:t>furhen</w:t>
      </w:r>
      <w:proofErr w:type="spellEnd"/>
      <w:r>
        <w:t xml:space="preserve"> lassen.</w:t>
      </w:r>
    </w:p>
    <w:p w14:paraId="1EEBE2C5" w14:textId="77777777" w:rsidR="009C0AF5" w:rsidRDefault="009C0AF5" w:rsidP="009C0AF5">
      <w:pPr>
        <w:pStyle w:val="StandardWeb"/>
      </w:pPr>
      <w:r>
        <w:t xml:space="preserve">das </w:t>
      </w:r>
      <w:proofErr w:type="spellStart"/>
      <w:r>
        <w:t>eß</w:t>
      </w:r>
      <w:proofErr w:type="spellEnd"/>
      <w:r>
        <w:t xml:space="preserve"> </w:t>
      </w:r>
      <w:proofErr w:type="spellStart"/>
      <w:r>
        <w:t>alßo</w:t>
      </w:r>
      <w:proofErr w:type="spellEnd"/>
      <w:r>
        <w:t xml:space="preserve"> </w:t>
      </w:r>
      <w:proofErr w:type="spellStart"/>
      <w:r>
        <w:t>zcu</w:t>
      </w:r>
      <w:proofErr w:type="spellEnd"/>
      <w:r>
        <w:t xml:space="preserve"> </w:t>
      </w:r>
      <w:proofErr w:type="spellStart"/>
      <w:r>
        <w:t>leipczig</w:t>
      </w:r>
      <w:proofErr w:type="spellEnd"/>
      <w:r>
        <w:t xml:space="preserve"> </w:t>
      </w:r>
      <w:proofErr w:type="spellStart"/>
      <w:r>
        <w:t>vber</w:t>
      </w:r>
      <w:proofErr w:type="spellEnd"/>
      <w:r>
        <w:t xml:space="preserve"> den armen </w:t>
      </w:r>
      <w:proofErr w:type="spellStart"/>
      <w:r>
        <w:t>martinum</w:t>
      </w:r>
      <w:proofErr w:type="spellEnd"/>
      <w:r>
        <w:t xml:space="preserve"> gehet, habe ich nicht gerne </w:t>
      </w:r>
      <w:proofErr w:type="spellStart"/>
      <w:r>
        <w:t>geordt</w:t>
      </w:r>
      <w:proofErr w:type="spellEnd"/>
      <w:r>
        <w:t xml:space="preserve">, ich </w:t>
      </w:r>
      <w:proofErr w:type="spellStart"/>
      <w:r>
        <w:t>wayß</w:t>
      </w:r>
      <w:proofErr w:type="spellEnd"/>
      <w:r>
        <w:t xml:space="preserve"> </w:t>
      </w:r>
      <w:proofErr w:type="spellStart"/>
      <w:r>
        <w:t>wol</w:t>
      </w:r>
      <w:proofErr w:type="spellEnd"/>
      <w:r>
        <w:t xml:space="preserve">, das </w:t>
      </w:r>
      <w:proofErr w:type="spellStart"/>
      <w:r>
        <w:t>meyn</w:t>
      </w:r>
      <w:proofErr w:type="spellEnd"/>
      <w:r>
        <w:t xml:space="preserve"> </w:t>
      </w:r>
      <w:proofErr w:type="spellStart"/>
      <w:r>
        <w:t>vetter</w:t>
      </w:r>
      <w:proofErr w:type="spellEnd"/>
      <w:r>
        <w:t xml:space="preserve"> Im nicht </w:t>
      </w:r>
      <w:proofErr w:type="spellStart"/>
      <w:r>
        <w:t>guthes</w:t>
      </w:r>
      <w:proofErr w:type="spellEnd"/>
      <w:r>
        <w:t xml:space="preserve"> </w:t>
      </w:r>
      <w:proofErr w:type="spellStart"/>
      <w:r>
        <w:t>gon</w:t>
      </w:r>
      <w:proofErr w:type="spellEnd"/>
      <w:r>
        <w:t xml:space="preserve">, des gleichen </w:t>
      </w:r>
      <w:proofErr w:type="spellStart"/>
      <w:r>
        <w:t>dye</w:t>
      </w:r>
      <w:proofErr w:type="spellEnd"/>
      <w:r>
        <w:t xml:space="preserve"> </w:t>
      </w:r>
      <w:proofErr w:type="spellStart"/>
      <w:r>
        <w:t>lipciger</w:t>
      </w:r>
      <w:proofErr w:type="spellEnd"/>
      <w:r>
        <w:t xml:space="preserve">, </w:t>
      </w:r>
      <w:proofErr w:type="spellStart"/>
      <w:r>
        <w:t>got</w:t>
      </w:r>
      <w:proofErr w:type="spellEnd"/>
      <w:r>
        <w:t xml:space="preserve"> welle </w:t>
      </w:r>
      <w:proofErr w:type="spellStart"/>
      <w:r>
        <w:t>eß</w:t>
      </w:r>
      <w:proofErr w:type="spellEnd"/>
      <w:r>
        <w:t xml:space="preserve"> </w:t>
      </w:r>
      <w:proofErr w:type="spellStart"/>
      <w:r>
        <w:t>vnß</w:t>
      </w:r>
      <w:proofErr w:type="spellEnd"/>
      <w:r>
        <w:t xml:space="preserve"> allen </w:t>
      </w:r>
      <w:proofErr w:type="spellStart"/>
      <w:r>
        <w:t>zcu</w:t>
      </w:r>
      <w:proofErr w:type="spellEnd"/>
      <w:r>
        <w:t xml:space="preserve"> </w:t>
      </w:r>
      <w:proofErr w:type="spellStart"/>
      <w:r>
        <w:t>guthem</w:t>
      </w:r>
      <w:proofErr w:type="spellEnd"/>
      <w:r>
        <w:t xml:space="preserve">, </w:t>
      </w:r>
      <w:proofErr w:type="spellStart"/>
      <w:r>
        <w:t>zcu</w:t>
      </w:r>
      <w:proofErr w:type="spellEnd"/>
      <w:r>
        <w:t xml:space="preserve"> </w:t>
      </w:r>
      <w:proofErr w:type="spellStart"/>
      <w:r>
        <w:t>besserung</w:t>
      </w:r>
      <w:proofErr w:type="spellEnd"/>
      <w:r>
        <w:t xml:space="preserve"> schicken.</w:t>
      </w:r>
    </w:p>
    <w:p w14:paraId="5A67658C" w14:textId="77777777" w:rsidR="009C0AF5" w:rsidRDefault="009C0AF5" w:rsidP="009C0AF5">
      <w:pPr>
        <w:pStyle w:val="StandardWeb"/>
      </w:pPr>
      <w:proofErr w:type="spellStart"/>
      <w:r>
        <w:t>wyhe</w:t>
      </w:r>
      <w:proofErr w:type="spellEnd"/>
      <w:r>
        <w:t xml:space="preserve"> </w:t>
      </w:r>
      <w:proofErr w:type="spellStart"/>
      <w:r>
        <w:t>eß</w:t>
      </w:r>
      <w:proofErr w:type="spellEnd"/>
      <w:r>
        <w:t xml:space="preserve"> mit der </w:t>
      </w:r>
      <w:proofErr w:type="spellStart"/>
      <w:r>
        <w:t>Cronung</w:t>
      </w:r>
      <w:proofErr w:type="spellEnd"/>
      <w:r>
        <w:t xml:space="preserve"> </w:t>
      </w:r>
      <w:proofErr w:type="spellStart"/>
      <w:r>
        <w:t>gesthan</w:t>
      </w:r>
      <w:proofErr w:type="spellEnd"/>
      <w:r>
        <w:t xml:space="preserve"> </w:t>
      </w:r>
      <w:proofErr w:type="spellStart"/>
      <w:r>
        <w:t>byß</w:t>
      </w:r>
      <w:proofErr w:type="spellEnd"/>
      <w:r>
        <w:t xml:space="preserve"> auf </w:t>
      </w:r>
      <w:proofErr w:type="spellStart"/>
      <w:r>
        <w:t>dyssen</w:t>
      </w:r>
      <w:proofErr w:type="spellEnd"/>
      <w:r>
        <w:t xml:space="preserve"> tag, werden e. l. </w:t>
      </w:r>
      <w:proofErr w:type="spellStart"/>
      <w:r>
        <w:t>hye</w:t>
      </w:r>
      <w:proofErr w:type="spellEnd"/>
      <w:r>
        <w:t xml:space="preserve"> bey </w:t>
      </w:r>
      <w:proofErr w:type="spellStart"/>
      <w:r>
        <w:t>ssynden</w:t>
      </w:r>
      <w:proofErr w:type="spellEnd"/>
      <w:r>
        <w:t xml:space="preserve"> </w:t>
      </w:r>
      <w:proofErr w:type="spellStart"/>
      <w:r>
        <w:t>vnd</w:t>
      </w:r>
      <w:proofErr w:type="spellEnd"/>
      <w:r>
        <w:t xml:space="preserve"> mich sehen </w:t>
      </w:r>
      <w:proofErr w:type="spellStart"/>
      <w:r>
        <w:t>dye</w:t>
      </w:r>
      <w:proofErr w:type="spellEnd"/>
      <w:r>
        <w:t xml:space="preserve"> </w:t>
      </w:r>
      <w:proofErr w:type="spellStart"/>
      <w:r>
        <w:t>sachen</w:t>
      </w:r>
      <w:proofErr w:type="spellEnd"/>
      <w:r>
        <w:t xml:space="preserve"> nicht </w:t>
      </w:r>
      <w:proofErr w:type="spellStart"/>
      <w:r>
        <w:t>wol</w:t>
      </w:r>
      <w:proofErr w:type="spellEnd"/>
      <w:r>
        <w:t xml:space="preserve"> an, der </w:t>
      </w:r>
      <w:proofErr w:type="spellStart"/>
      <w:r>
        <w:t>almechtig</w:t>
      </w:r>
      <w:proofErr w:type="spellEnd"/>
      <w:r>
        <w:t xml:space="preserve"> </w:t>
      </w:r>
      <w:proofErr w:type="spellStart"/>
      <w:r>
        <w:t>got</w:t>
      </w:r>
      <w:proofErr w:type="spellEnd"/>
      <w:r>
        <w:t xml:space="preserve"> schicke </w:t>
      </w:r>
      <w:proofErr w:type="spellStart"/>
      <w:r>
        <w:t>eß</w:t>
      </w:r>
      <w:proofErr w:type="spellEnd"/>
      <w:r>
        <w:t xml:space="preserve"> </w:t>
      </w:r>
      <w:proofErr w:type="spellStart"/>
      <w:r>
        <w:t>vnß</w:t>
      </w:r>
      <w:proofErr w:type="spellEnd"/>
      <w:r>
        <w:t xml:space="preserve"> allen </w:t>
      </w:r>
      <w:proofErr w:type="spellStart"/>
      <w:r>
        <w:t>zcu</w:t>
      </w:r>
      <w:proofErr w:type="spellEnd"/>
      <w:r>
        <w:t xml:space="preserve"> </w:t>
      </w:r>
      <w:proofErr w:type="spellStart"/>
      <w:r>
        <w:t>genaden</w:t>
      </w:r>
      <w:proofErr w:type="spellEnd"/>
      <w:r>
        <w:t xml:space="preserve">, aber in </w:t>
      </w:r>
      <w:proofErr w:type="spellStart"/>
      <w:r>
        <w:t>kurczen</w:t>
      </w:r>
      <w:proofErr w:type="spellEnd"/>
      <w:r>
        <w:t xml:space="preserve"> tagen </w:t>
      </w:r>
      <w:proofErr w:type="spellStart"/>
      <w:r>
        <w:t>wyl</w:t>
      </w:r>
      <w:proofErr w:type="spellEnd"/>
      <w:r>
        <w:t xml:space="preserve"> ich e. l. </w:t>
      </w:r>
      <w:proofErr w:type="spellStart"/>
      <w:r>
        <w:t>wyl</w:t>
      </w:r>
      <w:proofErr w:type="spellEnd"/>
      <w:r>
        <w:t xml:space="preserve"> </w:t>
      </w:r>
      <w:proofErr w:type="spellStart"/>
      <w:r>
        <w:t>got</w:t>
      </w:r>
      <w:proofErr w:type="spellEnd"/>
      <w:r>
        <w:t xml:space="preserve"> </w:t>
      </w:r>
      <w:proofErr w:type="spellStart"/>
      <w:r>
        <w:t>weyther</w:t>
      </w:r>
      <w:proofErr w:type="spellEnd"/>
      <w:r>
        <w:t xml:space="preserve"> von </w:t>
      </w:r>
      <w:proofErr w:type="spellStart"/>
      <w:r>
        <w:t>dyssen</w:t>
      </w:r>
      <w:proofErr w:type="spellEnd"/>
      <w:r>
        <w:t xml:space="preserve"> dingen </w:t>
      </w:r>
      <w:proofErr w:type="spellStart"/>
      <w:r>
        <w:t>schreyben</w:t>
      </w:r>
      <w:proofErr w:type="spellEnd"/>
      <w:r>
        <w:t xml:space="preserve">. Das alles habe ich e. l. </w:t>
      </w:r>
      <w:proofErr w:type="spellStart"/>
      <w:r>
        <w:t>fruntlicher</w:t>
      </w:r>
      <w:proofErr w:type="spellEnd"/>
      <w:r>
        <w:t xml:space="preserve"> </w:t>
      </w:r>
      <w:proofErr w:type="spellStart"/>
      <w:r>
        <w:t>maynung</w:t>
      </w:r>
      <w:proofErr w:type="spellEnd"/>
      <w:r>
        <w:t xml:space="preserve"> nicht </w:t>
      </w:r>
      <w:proofErr w:type="spellStart"/>
      <w:r>
        <w:t>verhalden</w:t>
      </w:r>
      <w:proofErr w:type="spellEnd"/>
      <w:r>
        <w:t xml:space="preserve"> wellen, </w:t>
      </w:r>
      <w:proofErr w:type="spellStart"/>
      <w:r>
        <w:t>dan</w:t>
      </w:r>
      <w:proofErr w:type="spellEnd"/>
      <w:r>
        <w:t xml:space="preserve"> e. l. </w:t>
      </w:r>
      <w:proofErr w:type="spellStart"/>
      <w:r>
        <w:t>fruntlichen</w:t>
      </w:r>
      <w:proofErr w:type="spellEnd"/>
      <w:r>
        <w:t xml:space="preserve"> </w:t>
      </w:r>
      <w:proofErr w:type="spellStart"/>
      <w:r>
        <w:t>zcu</w:t>
      </w:r>
      <w:proofErr w:type="spellEnd"/>
      <w:r>
        <w:t xml:space="preserve"> </w:t>
      </w:r>
      <w:proofErr w:type="spellStart"/>
      <w:r>
        <w:t>dynen</w:t>
      </w:r>
      <w:proofErr w:type="spellEnd"/>
      <w:r>
        <w:t xml:space="preserve"> bin ich </w:t>
      </w:r>
      <w:proofErr w:type="spellStart"/>
      <w:r>
        <w:t>gancz</w:t>
      </w:r>
      <w:proofErr w:type="spellEnd"/>
      <w:r>
        <w:t xml:space="preserve"> </w:t>
      </w:r>
      <w:proofErr w:type="spellStart"/>
      <w:r>
        <w:t>wyllig</w:t>
      </w:r>
      <w:proofErr w:type="spellEnd"/>
      <w:r>
        <w:t xml:space="preserve">. Dat. </w:t>
      </w:r>
      <w:proofErr w:type="spellStart"/>
      <w:r>
        <w:t>collen</w:t>
      </w:r>
      <w:proofErr w:type="spellEnd"/>
      <w:r>
        <w:t xml:space="preserve"> am </w:t>
      </w:r>
      <w:proofErr w:type="spellStart"/>
      <w:r>
        <w:t>freitag</w:t>
      </w:r>
      <w:proofErr w:type="spellEnd"/>
      <w:r>
        <w:t xml:space="preserve"> nach </w:t>
      </w:r>
      <w:proofErr w:type="spellStart"/>
      <w:r>
        <w:t>sant</w:t>
      </w:r>
      <w:proofErr w:type="spellEnd"/>
      <w:r>
        <w:t xml:space="preserve"> </w:t>
      </w:r>
      <w:proofErr w:type="spellStart"/>
      <w:r>
        <w:t>lucas</w:t>
      </w:r>
      <w:proofErr w:type="spellEnd"/>
      <w:r>
        <w:t xml:space="preserve"> Anno </w:t>
      </w:r>
      <w:proofErr w:type="spellStart"/>
      <w:r>
        <w:t>dni</w:t>
      </w:r>
      <w:proofErr w:type="spellEnd"/>
      <w:r>
        <w:t xml:space="preserve"> </w:t>
      </w:r>
      <w:proofErr w:type="spellStart"/>
      <w:r>
        <w:t>rvorr</w:t>
      </w:r>
      <w:proofErr w:type="spellEnd"/>
      <w:r>
        <w:t>.</w:t>
      </w:r>
      <w:r>
        <w:br/>
      </w:r>
      <w:proofErr w:type="spellStart"/>
      <w:r>
        <w:t>Frid9</w:t>
      </w:r>
      <w:proofErr w:type="spellEnd"/>
      <w:r>
        <w:br/>
        <w:t>m. pp.</w:t>
      </w:r>
    </w:p>
    <w:p w14:paraId="6899EF03" w14:textId="12A492EC" w:rsidR="009C0AF5" w:rsidRDefault="009C0AF5" w:rsidP="009C0AF5">
      <w:pPr>
        <w:pStyle w:val="berschrift1"/>
      </w:pPr>
      <w:r>
        <w:t>Friedrich von Sachsen an Luther - 11.3.1521</w:t>
      </w:r>
    </w:p>
    <w:p w14:paraId="747329F7" w14:textId="77777777" w:rsidR="009C0AF5" w:rsidRDefault="009C0AF5" w:rsidP="009C0AF5">
      <w:pPr>
        <w:pStyle w:val="StandardWeb"/>
      </w:pPr>
      <w:r>
        <w:t xml:space="preserve">Gott </w:t>
      </w:r>
      <w:proofErr w:type="spellStart"/>
      <w:r>
        <w:t>walts</w:t>
      </w:r>
      <w:proofErr w:type="spellEnd"/>
      <w:r>
        <w:t xml:space="preserve">! Von Gotts Gnaden. Unsern Gruß zuvor, </w:t>
      </w:r>
      <w:proofErr w:type="spellStart"/>
      <w:r>
        <w:t>Ehrwirdiger</w:t>
      </w:r>
      <w:proofErr w:type="spellEnd"/>
      <w:r>
        <w:t xml:space="preserve">, Geistlicher und </w:t>
      </w:r>
      <w:proofErr w:type="spellStart"/>
      <w:r>
        <w:t>Hochgelahrter</w:t>
      </w:r>
      <w:proofErr w:type="spellEnd"/>
      <w:r>
        <w:t xml:space="preserve">, Lieber, Andächtiger! Wir geben Euch </w:t>
      </w:r>
      <w:proofErr w:type="spellStart"/>
      <w:r>
        <w:t>genädiger</w:t>
      </w:r>
      <w:proofErr w:type="spellEnd"/>
      <w:r>
        <w:t xml:space="preserve"> Meinung zu erkennen, daß Römische Kais. </w:t>
      </w:r>
      <w:proofErr w:type="spellStart"/>
      <w:r>
        <w:t>Maj</w:t>
      </w:r>
      <w:proofErr w:type="spellEnd"/>
      <w:r>
        <w:t xml:space="preserve">. an uns begehrt hat, </w:t>
      </w:r>
      <w:proofErr w:type="spellStart"/>
      <w:r>
        <w:t>uf</w:t>
      </w:r>
      <w:proofErr w:type="spellEnd"/>
      <w:r>
        <w:t xml:space="preserve"> ihr </w:t>
      </w:r>
      <w:proofErr w:type="spellStart"/>
      <w:r>
        <w:t>Maj</w:t>
      </w:r>
      <w:proofErr w:type="spellEnd"/>
      <w:r>
        <w:t xml:space="preserve">. Erfordern Euch auch mit einem Geleit zu versehen. Als schicken wir Euch hiemit ein schriftlich Geleit an unsers </w:t>
      </w:r>
      <w:proofErr w:type="spellStart"/>
      <w:r>
        <w:t>Brudern</w:t>
      </w:r>
      <w:proofErr w:type="spellEnd"/>
      <w:r>
        <w:t xml:space="preserve"> und unserer </w:t>
      </w:r>
      <w:proofErr w:type="spellStart"/>
      <w:r>
        <w:t>Amptleut</w:t>
      </w:r>
      <w:proofErr w:type="spellEnd"/>
      <w:r>
        <w:t xml:space="preserve"> Städte und ander unser </w:t>
      </w:r>
      <w:proofErr w:type="spellStart"/>
      <w:r>
        <w:t>Unterthane</w:t>
      </w:r>
      <w:proofErr w:type="spellEnd"/>
      <w:r>
        <w:t xml:space="preserve">, Euch und diejenigen, so mit und bei euch sein werden an Enden, do unser Bruder und wir zu gleiten haben, mit </w:t>
      </w:r>
      <w:proofErr w:type="spellStart"/>
      <w:r>
        <w:t>gnugsamen</w:t>
      </w:r>
      <w:proofErr w:type="spellEnd"/>
      <w:r>
        <w:t xml:space="preserve"> Geleit und Versicherung versehen sollen. Es schickt Kais. </w:t>
      </w:r>
      <w:proofErr w:type="spellStart"/>
      <w:r>
        <w:t>Maj</w:t>
      </w:r>
      <w:proofErr w:type="spellEnd"/>
      <w:r>
        <w:t xml:space="preserve">. Euch daneben auch ein Geleit und schreibt Euch, wie Ihr vernehmen werdet. Das wollten wir Euch </w:t>
      </w:r>
      <w:proofErr w:type="spellStart"/>
      <w:r>
        <w:t>genädiger</w:t>
      </w:r>
      <w:proofErr w:type="spellEnd"/>
      <w:r>
        <w:t xml:space="preserve"> Meinung </w:t>
      </w:r>
      <w:proofErr w:type="spellStart"/>
      <w:r>
        <w:t>nit</w:t>
      </w:r>
      <w:proofErr w:type="spellEnd"/>
      <w:r>
        <w:t xml:space="preserve"> verhalten, dann Euch zu Gnaden sind wir geneigt. Datum aus dem kaiserlichen Reichstage zu </w:t>
      </w:r>
      <w:proofErr w:type="spellStart"/>
      <w:r>
        <w:t>Wormbs</w:t>
      </w:r>
      <w:proofErr w:type="spellEnd"/>
      <w:r>
        <w:t xml:space="preserve"> am XI Tag </w:t>
      </w:r>
      <w:proofErr w:type="spellStart"/>
      <w:r>
        <w:t>Martii</w:t>
      </w:r>
      <w:proofErr w:type="spellEnd"/>
      <w:r>
        <w:t xml:space="preserve"> Anno Domini </w:t>
      </w:r>
      <w:proofErr w:type="spellStart"/>
      <w:r>
        <w:t>XVCXXI</w:t>
      </w:r>
      <w:proofErr w:type="spellEnd"/>
      <w:r>
        <w:t>.</w:t>
      </w:r>
    </w:p>
    <w:p w14:paraId="49E16927" w14:textId="295D0876" w:rsidR="009C0AF5" w:rsidRDefault="009C0AF5" w:rsidP="009C0AF5">
      <w:pPr>
        <w:pStyle w:val="berschrift1"/>
      </w:pPr>
      <w:r>
        <w:t>Instruction an die Universität zu Wittenberg - 10. October 1521</w:t>
      </w:r>
    </w:p>
    <w:p w14:paraId="678BE564" w14:textId="77777777" w:rsidR="009C0AF5" w:rsidRDefault="009C0AF5" w:rsidP="009C0AF5">
      <w:pPr>
        <w:pStyle w:val="StandardWeb"/>
      </w:pPr>
      <w:r>
        <w:t>Von Gottes Gnaden Friedrich, Herzog zu Sachsen und Churfürst</w:t>
      </w:r>
    </w:p>
    <w:p w14:paraId="7CEC2090" w14:textId="77777777" w:rsidR="009C0AF5" w:rsidRDefault="009C0AF5" w:rsidP="009C0AF5">
      <w:pPr>
        <w:pStyle w:val="StandardWeb"/>
      </w:pPr>
      <w:r>
        <w:t xml:space="preserve">Instruction was der </w:t>
      </w:r>
      <w:proofErr w:type="spellStart"/>
      <w:r>
        <w:t>hochgelarte</w:t>
      </w:r>
      <w:proofErr w:type="spellEnd"/>
      <w:r>
        <w:t xml:space="preserve"> unser Rath und lieber getreuer </w:t>
      </w:r>
      <w:proofErr w:type="spellStart"/>
      <w:r>
        <w:t>Doct</w:t>
      </w:r>
      <w:proofErr w:type="spellEnd"/>
      <w:r>
        <w:t xml:space="preserve">. Bruck auf den </w:t>
      </w:r>
      <w:proofErr w:type="spellStart"/>
      <w:r>
        <w:t>Credenzbrief</w:t>
      </w:r>
      <w:proofErr w:type="spellEnd"/>
      <w:r>
        <w:t xml:space="preserve"> von Unsertwegen an die Universität und Capitel zu Wittenberg </w:t>
      </w:r>
      <w:proofErr w:type="spellStart"/>
      <w:r>
        <w:t>derden</w:t>
      </w:r>
      <w:proofErr w:type="spellEnd"/>
      <w:r>
        <w:t xml:space="preserve"> soll.</w:t>
      </w:r>
    </w:p>
    <w:p w14:paraId="09AA4275" w14:textId="77777777" w:rsidR="009C0AF5" w:rsidRDefault="009C0AF5" w:rsidP="009C0AF5">
      <w:pPr>
        <w:pStyle w:val="StandardWeb"/>
      </w:pPr>
      <w:r>
        <w:t>Erstlich ihnen unsern gnädigen Gruß zu sagen.</w:t>
      </w:r>
    </w:p>
    <w:p w14:paraId="63C425A5" w14:textId="77777777" w:rsidR="009C0AF5" w:rsidRDefault="009C0AF5" w:rsidP="009C0AF5">
      <w:pPr>
        <w:pStyle w:val="StandardWeb"/>
      </w:pPr>
      <w:r>
        <w:t xml:space="preserve">Und </w:t>
      </w:r>
      <w:proofErr w:type="spellStart"/>
      <w:r>
        <w:t>folgends</w:t>
      </w:r>
      <w:proofErr w:type="spellEnd"/>
      <w:r>
        <w:t xml:space="preserve"> weiter erzählen, daß an Uns gelangt, daß mancherlei zu Wittenberg soll vorgenommen werden, und sonderlich, daß die Augustiner in etlichen Tagen nicht Meß gehalten. Nun wüßten wir nicht, wie es mit diesem Vornehmen Gestalt hätt, und ob was daran sey oder nicht, besonders weil sie, die Universität und Capitol, uns nichts davon geschrieben oder </w:t>
      </w:r>
      <w:proofErr w:type="spellStart"/>
      <w:r>
        <w:t>anzeigung</w:t>
      </w:r>
      <w:proofErr w:type="spellEnd"/>
      <w:r>
        <w:t xml:space="preserve"> davon gesagt hätten, was wir doch </w:t>
      </w:r>
      <w:proofErr w:type="spellStart"/>
      <w:r>
        <w:t>allemahl</w:t>
      </w:r>
      <w:proofErr w:type="spellEnd"/>
      <w:r>
        <w:t xml:space="preserve">, und noch geneigt, so viel an uns, das zu fördern helfen, so den heiligen christlichen Glauben zu Stärke gereichen mag. Unser Gemüth, Wille und Meinung wäre auch nicht, und soll ob Gott will unser lebenlang nicht seyn, uns anders denn ein christlicher Fürst zu halten und zu erzeigen, darum wir auch diese löbliche Universität und Stiftung aufgerichtet, damit viel gelahrter </w:t>
      </w:r>
      <w:proofErr w:type="spellStart"/>
      <w:r>
        <w:t>Leut</w:t>
      </w:r>
      <w:proofErr w:type="spellEnd"/>
      <w:r>
        <w:t xml:space="preserve"> allda sollten erzogen und erhalten werden, </w:t>
      </w:r>
      <w:proofErr w:type="spellStart"/>
      <w:r>
        <w:t>woe</w:t>
      </w:r>
      <w:proofErr w:type="spellEnd"/>
      <w:r>
        <w:t xml:space="preserve"> </w:t>
      </w:r>
      <w:proofErr w:type="spellStart"/>
      <w:r>
        <w:t>demm</w:t>
      </w:r>
      <w:proofErr w:type="spellEnd"/>
      <w:r>
        <w:t xml:space="preserve">. </w:t>
      </w:r>
      <w:proofErr w:type="spellStart"/>
      <w:r>
        <w:t>Gptt</w:t>
      </w:r>
      <w:proofErr w:type="spellEnd"/>
      <w:r>
        <w:t xml:space="preserve"> Lob, vor Augen.</w:t>
      </w:r>
    </w:p>
    <w:p w14:paraId="76E50C0C" w14:textId="77777777" w:rsidR="009C0AF5" w:rsidRDefault="009C0AF5" w:rsidP="009C0AF5">
      <w:pPr>
        <w:pStyle w:val="StandardWeb"/>
      </w:pPr>
      <w:r>
        <w:t xml:space="preserve">Darum wäre unser Begehr, wenn etwas unziemliches vorgenommen wäre, oder vorgenommen würde, daß sie, als die so es verstünden, die Einsehung thun wollten, damit nichts vorgenommen, noch unterstanden würde, daraus Beschwerung erfolgen möchte, und wollest sie in den Reden, wie du weißt, bewegen so viel möglich, die Ding wohl zu bedenken, auf daß die Sachen auf gute Wege </w:t>
      </w:r>
      <w:proofErr w:type="spellStart"/>
      <w:r>
        <w:t>gericht</w:t>
      </w:r>
      <w:proofErr w:type="spellEnd"/>
      <w:r>
        <w:t xml:space="preserve">, damit </w:t>
      </w:r>
      <w:proofErr w:type="spellStart"/>
      <w:r>
        <w:t>Zwiespaltigkeit</w:t>
      </w:r>
      <w:proofErr w:type="spellEnd"/>
      <w:r>
        <w:t xml:space="preserve">, Aufruhr und andre Beschwerung verhütet werde. Daran geschieht uns sonders Gefallen. Datum zu Lochau am Dienstag nach Sanct </w:t>
      </w:r>
      <w:proofErr w:type="spellStart"/>
      <w:r>
        <w:t>Dionysiitag</w:t>
      </w:r>
      <w:proofErr w:type="spellEnd"/>
      <w:r>
        <w:t xml:space="preserve">, anno </w:t>
      </w:r>
      <w:proofErr w:type="spellStart"/>
      <w:r>
        <w:t>domini</w:t>
      </w:r>
      <w:proofErr w:type="spellEnd"/>
      <w:r>
        <w:t xml:space="preserve"> 1521.</w:t>
      </w:r>
    </w:p>
    <w:p w14:paraId="4C0C11C8" w14:textId="77777777" w:rsidR="009C0AF5" w:rsidRDefault="009C0AF5" w:rsidP="009C0AF5">
      <w:pPr>
        <w:pStyle w:val="StandardWeb"/>
      </w:pPr>
      <w:r>
        <w:t xml:space="preserve">Friedrich Herz. zu Sachs. u. </w:t>
      </w:r>
      <w:proofErr w:type="spellStart"/>
      <w:r>
        <w:t>Churf</w:t>
      </w:r>
      <w:proofErr w:type="spellEnd"/>
      <w:r>
        <w:t>.</w:t>
      </w:r>
    </w:p>
    <w:p w14:paraId="41B92043" w14:textId="77777777" w:rsidR="009C0AF5" w:rsidRDefault="009C0AF5" w:rsidP="009C0AF5">
      <w:pPr>
        <w:pStyle w:val="berschrift1"/>
        <w:rPr>
          <w:sz w:val="48"/>
        </w:rPr>
      </w:pPr>
      <w:r>
        <w:t xml:space="preserve">Friedrich der Weise an Gregor </w:t>
      </w:r>
      <w:proofErr w:type="spellStart"/>
      <w:r>
        <w:t>Pontanus</w:t>
      </w:r>
      <w:proofErr w:type="spellEnd"/>
      <w:r>
        <w:t>, 10.10.1521</w:t>
      </w:r>
    </w:p>
    <w:p w14:paraId="7C7F09AD" w14:textId="77777777" w:rsidR="009C0AF5" w:rsidRDefault="009C0AF5" w:rsidP="009C0AF5">
      <w:pPr>
        <w:pStyle w:val="StandardWeb"/>
      </w:pPr>
      <w:r>
        <w:t>Von Gottes Gnaden Friedrich, Herzog zu Sachsen und Churfürst.</w:t>
      </w:r>
    </w:p>
    <w:p w14:paraId="30A33174" w14:textId="77777777" w:rsidR="009C0AF5" w:rsidRDefault="009C0AF5" w:rsidP="009C0AF5">
      <w:pPr>
        <w:pStyle w:val="StandardWeb"/>
      </w:pPr>
      <w:r>
        <w:t xml:space="preserve">Instruction was der </w:t>
      </w:r>
      <w:proofErr w:type="spellStart"/>
      <w:r>
        <w:t>hochgelarte</w:t>
      </w:r>
      <w:proofErr w:type="spellEnd"/>
      <w:r>
        <w:t xml:space="preserve"> unser Rath und lieber getreuer </w:t>
      </w:r>
      <w:proofErr w:type="spellStart"/>
      <w:r>
        <w:t>Doct</w:t>
      </w:r>
      <w:proofErr w:type="spellEnd"/>
      <w:r>
        <w:t xml:space="preserve">. Bruck auf den </w:t>
      </w:r>
      <w:proofErr w:type="spellStart"/>
      <w:r>
        <w:t>Credenzbrief</w:t>
      </w:r>
      <w:proofErr w:type="spellEnd"/>
      <w:r>
        <w:t xml:space="preserve"> von Unsertwegen an die Universität und Capitel zu Wittenberg werben soll.</w:t>
      </w:r>
    </w:p>
    <w:p w14:paraId="7FACEF80" w14:textId="77777777" w:rsidR="009C0AF5" w:rsidRDefault="009C0AF5" w:rsidP="009C0AF5">
      <w:pPr>
        <w:pStyle w:val="StandardWeb"/>
      </w:pPr>
      <w:r>
        <w:t>Erstlich ihnen unsern gnädigen Gruß zu sagen.</w:t>
      </w:r>
    </w:p>
    <w:p w14:paraId="286D02D4" w14:textId="77777777" w:rsidR="009C0AF5" w:rsidRDefault="009C0AF5" w:rsidP="009C0AF5">
      <w:pPr>
        <w:pStyle w:val="StandardWeb"/>
      </w:pPr>
      <w:r>
        <w:t xml:space="preserve">Und </w:t>
      </w:r>
      <w:proofErr w:type="spellStart"/>
      <w:r>
        <w:t>folgends</w:t>
      </w:r>
      <w:proofErr w:type="spellEnd"/>
      <w:r>
        <w:t xml:space="preserve"> weiter erzählen, daß an uns gelangt, daß mancherlei zu Wittenberg soll vorgenommen werden, und sonderlich, daß die Augustiner in etlichen Tagen nicht Meß gehalten. Nun wüßten wir nicht, wie es mit diesem Vornehmen Gestalt hätt, und ob was daran sey oder nicht, besonders weil sie, die Universität und Capitel, uns nichts davon geschrieben oder </w:t>
      </w:r>
      <w:proofErr w:type="spellStart"/>
      <w:r>
        <w:t>anzeigung</w:t>
      </w:r>
      <w:proofErr w:type="spellEnd"/>
      <w:r>
        <w:t xml:space="preserve"> davon gesagt hätten, was wir doch </w:t>
      </w:r>
      <w:proofErr w:type="spellStart"/>
      <w:r>
        <w:t>allemahl</w:t>
      </w:r>
      <w:proofErr w:type="spellEnd"/>
      <w:r>
        <w:t xml:space="preserve">, und noch geneigt, so viel an uns, das zu fördern helfen, so den heiligen christlichen Glauben zu Stärke gereichen mag. Unser Gemüth, Wille und Meinung wäre auch nicht, und soll ob Gott will unser lebenlang nicht seyn, uns anders denn ein christlicher Fürst zu halten und zu erzeigen, darum wir auch diese löbliche Universität und Stiftung aufgerichtet, damit viel gelahrter </w:t>
      </w:r>
      <w:proofErr w:type="spellStart"/>
      <w:r>
        <w:t>Leut</w:t>
      </w:r>
      <w:proofErr w:type="spellEnd"/>
      <w:r>
        <w:t xml:space="preserve"> allda sollten erzogen und erhalten werden, wie denn, Gott Lob, vor Augen.</w:t>
      </w:r>
    </w:p>
    <w:p w14:paraId="79124645" w14:textId="77777777" w:rsidR="009C0AF5" w:rsidRDefault="009C0AF5" w:rsidP="009C0AF5">
      <w:pPr>
        <w:pStyle w:val="StandardWeb"/>
      </w:pPr>
      <w:r>
        <w:t xml:space="preserve">Darum wäre unser Begehr, wenn etwas unziemliches vorgenommen wäre, oder vorgenommen würde, daß sie, als die so es verstünden, die Einsehung thun wollten, damit nichts vorgenommen, noch unterstanden würde, daraus Beschwerung erfolgen möchte, und wollest sie in den Reden, wie du weißt, bewegen so viel möglich, die Ding wohl zu bedenken, auf daß die Sachen auf gute Wege </w:t>
      </w:r>
      <w:proofErr w:type="spellStart"/>
      <w:r>
        <w:t>gericht</w:t>
      </w:r>
      <w:proofErr w:type="spellEnd"/>
      <w:r>
        <w:t xml:space="preserve">, damit </w:t>
      </w:r>
      <w:proofErr w:type="spellStart"/>
      <w:r>
        <w:t>Zwiespaltigkeit</w:t>
      </w:r>
      <w:proofErr w:type="spellEnd"/>
      <w:r>
        <w:t xml:space="preserve">, Aufruhr und andre Beschwerung verhütet </w:t>
      </w:r>
      <w:proofErr w:type="spellStart"/>
      <w:r>
        <w:t>werrde</w:t>
      </w:r>
      <w:proofErr w:type="spellEnd"/>
      <w:r>
        <w:t xml:space="preserve">. Daran geschieht uns sonders Gefallen. Datum zu Lochau nach Sanct </w:t>
      </w:r>
      <w:proofErr w:type="spellStart"/>
      <w:r>
        <w:t>Dionysiitag</w:t>
      </w:r>
      <w:proofErr w:type="spellEnd"/>
      <w:r>
        <w:t xml:space="preserve">, anno </w:t>
      </w:r>
      <w:proofErr w:type="spellStart"/>
      <w:r>
        <w:t>domini</w:t>
      </w:r>
      <w:proofErr w:type="spellEnd"/>
      <w:r>
        <w:t xml:space="preserve"> 1521.</w:t>
      </w:r>
    </w:p>
    <w:p w14:paraId="4D1EBB4E" w14:textId="77777777" w:rsidR="009C0AF5" w:rsidRDefault="009C0AF5" w:rsidP="009C0AF5">
      <w:pPr>
        <w:pStyle w:val="StandardWeb"/>
      </w:pPr>
      <w:r>
        <w:t xml:space="preserve">Friedrich Herz. zu Sachs. u. </w:t>
      </w:r>
      <w:proofErr w:type="spellStart"/>
      <w:r>
        <w:t>Churf</w:t>
      </w:r>
      <w:proofErr w:type="spellEnd"/>
      <w:r>
        <w:t>.</w:t>
      </w:r>
    </w:p>
    <w:p w14:paraId="78149F7D" w14:textId="77777777" w:rsidR="009C0AF5" w:rsidRDefault="009C0AF5" w:rsidP="009C0AF5">
      <w:pPr>
        <w:pStyle w:val="berschrift1"/>
        <w:rPr>
          <w:sz w:val="48"/>
        </w:rPr>
      </w:pPr>
      <w:r>
        <w:t>Friedrich der Weise an Christian Beyer, 25.10.1521</w:t>
      </w:r>
    </w:p>
    <w:p w14:paraId="20D3063A" w14:textId="77777777" w:rsidR="009C0AF5" w:rsidRDefault="009C0AF5" w:rsidP="009C0AF5">
      <w:pPr>
        <w:pStyle w:val="StandardWeb"/>
      </w:pPr>
      <w:r>
        <w:t xml:space="preserve">Gott </w:t>
      </w:r>
      <w:proofErr w:type="spellStart"/>
      <w:r>
        <w:t>walts</w:t>
      </w:r>
      <w:proofErr w:type="spellEnd"/>
      <w:r>
        <w:t>.</w:t>
      </w:r>
    </w:p>
    <w:p w14:paraId="4D858444" w14:textId="5AA29D69" w:rsidR="009C0AF5" w:rsidRDefault="009C0AF5" w:rsidP="009C0AF5">
      <w:pPr>
        <w:pStyle w:val="StandardWeb"/>
      </w:pPr>
      <w:r>
        <w:t>Von Gottes Gnaden rc.</w:t>
      </w:r>
    </w:p>
    <w:p w14:paraId="163015D9" w14:textId="77777777" w:rsidR="009C0AF5" w:rsidRDefault="009C0AF5" w:rsidP="009C0AF5">
      <w:pPr>
        <w:pStyle w:val="StandardWeb"/>
      </w:pPr>
      <w:proofErr w:type="spellStart"/>
      <w:r>
        <w:t>Hochgelahrter</w:t>
      </w:r>
      <w:proofErr w:type="spellEnd"/>
      <w:r>
        <w:t xml:space="preserve">, lieber getreuer und Rath. Uns haben jetzo der Probst Doctor Feldkirch, Doctor Carlstadt, </w:t>
      </w:r>
      <w:proofErr w:type="spellStart"/>
      <w:r>
        <w:t>Tilemannus</w:t>
      </w:r>
      <w:proofErr w:type="spellEnd"/>
      <w:r>
        <w:t xml:space="preserve"> </w:t>
      </w:r>
      <w:proofErr w:type="spellStart"/>
      <w:r>
        <w:t>Pletner</w:t>
      </w:r>
      <w:proofErr w:type="spellEnd"/>
      <w:r>
        <w:t xml:space="preserve">, </w:t>
      </w:r>
      <w:proofErr w:type="spellStart"/>
      <w:r>
        <w:t>Doct</w:t>
      </w:r>
      <w:proofErr w:type="spellEnd"/>
      <w:r>
        <w:t xml:space="preserve">. Hieronymus, </w:t>
      </w:r>
      <w:proofErr w:type="spellStart"/>
      <w:r>
        <w:t>Licentiatus</w:t>
      </w:r>
      <w:proofErr w:type="spellEnd"/>
      <w:r>
        <w:t xml:space="preserve"> </w:t>
      </w:r>
      <w:proofErr w:type="spellStart"/>
      <w:r>
        <w:t>Amstorff</w:t>
      </w:r>
      <w:proofErr w:type="spellEnd"/>
      <w:r>
        <w:t xml:space="preserve"> und Magister Philippus, in Sachen der Augustiner zu Wittenberg Vornehmen belangend, geschrieben, wie du vielleicht magst davon (gehört) haben: Als ist unser Begehr, du wollest ihnen nach Anzeige unsers gnädigsten </w:t>
      </w:r>
      <w:proofErr w:type="spellStart"/>
      <w:r>
        <w:t>Grusses</w:t>
      </w:r>
      <w:proofErr w:type="spellEnd"/>
      <w:r>
        <w:t xml:space="preserve"> laut inliegender Instruction von unsertwegen darauf werdend Antwort geben, und je in dem Fleiß haben, daß sie der Sache wohl bedenken, damit Beschwerung verhütet (werde); denn du hast zu achten, dass daß durch die zu Wittenberg solche (Dinge) und anderes, die so lang gestanden, ohne Zuthun andrer </w:t>
      </w:r>
      <w:proofErr w:type="spellStart"/>
      <w:r>
        <w:t>Leut</w:t>
      </w:r>
      <w:proofErr w:type="spellEnd"/>
      <w:r>
        <w:t xml:space="preserve"> mehr möge erhalten werden. Darum wollest die Sachen zum Besten fleißigen, und was dir begegnen wird, das wollest uns mit </w:t>
      </w:r>
      <w:proofErr w:type="spellStart"/>
      <w:r>
        <w:t>Wiederschikung</w:t>
      </w:r>
      <w:proofErr w:type="spellEnd"/>
      <w:r>
        <w:t xml:space="preserve"> der Instruction durch dein Schreiben des eigentliche Bericht thun. Indem, thust du uns zu Gefallen. Datum zur </w:t>
      </w:r>
      <w:proofErr w:type="spellStart"/>
      <w:r>
        <w:t>Lochaw</w:t>
      </w:r>
      <w:proofErr w:type="spellEnd"/>
      <w:r>
        <w:t xml:space="preserve"> am Freitag, St. Crispin und </w:t>
      </w:r>
      <w:proofErr w:type="spellStart"/>
      <w:r>
        <w:t>Crispinianen</w:t>
      </w:r>
      <w:proofErr w:type="spellEnd"/>
      <w:r>
        <w:t xml:space="preserve"> Tag, anno </w:t>
      </w:r>
      <w:proofErr w:type="spellStart"/>
      <w:r>
        <w:t>domini</w:t>
      </w:r>
      <w:proofErr w:type="spellEnd"/>
      <w:r>
        <w:t xml:space="preserve"> 1521.</w:t>
      </w:r>
    </w:p>
    <w:p w14:paraId="4DC2E3F2" w14:textId="77777777" w:rsidR="009C0AF5" w:rsidRDefault="009C0AF5" w:rsidP="009C0AF5">
      <w:pPr>
        <w:pStyle w:val="StandardWeb"/>
      </w:pPr>
      <w:r>
        <w:t>Friedrich</w:t>
      </w:r>
    </w:p>
    <w:p w14:paraId="23A834D4" w14:textId="07EBB1DF" w:rsidR="009C0AF5" w:rsidRPr="009C0AF5" w:rsidRDefault="009C0AF5" w:rsidP="009C0AF5">
      <w:pPr>
        <w:pStyle w:val="berschrift1"/>
        <w:rPr>
          <w:sz w:val="48"/>
        </w:rPr>
      </w:pPr>
      <w:r>
        <w:t>Friedrich von Sachsen an Luther - 5. November 1522</w:t>
      </w:r>
    </w:p>
    <w:p w14:paraId="06FF7153" w14:textId="77777777" w:rsidR="009C0AF5" w:rsidRDefault="009C0AF5" w:rsidP="009C0AF5">
      <w:pPr>
        <w:pStyle w:val="StandardWeb"/>
      </w:pPr>
      <w:r>
        <w:t xml:space="preserve">Von Gotts Gnaden! Unsern Gruß zuvor, </w:t>
      </w:r>
      <w:proofErr w:type="spellStart"/>
      <w:r>
        <w:t>Ehrwirdigen</w:t>
      </w:r>
      <w:proofErr w:type="spellEnd"/>
      <w:r>
        <w:t xml:space="preserve">, </w:t>
      </w:r>
      <w:proofErr w:type="spellStart"/>
      <w:r>
        <w:t>Wirdigen</w:t>
      </w:r>
      <w:proofErr w:type="spellEnd"/>
      <w:r>
        <w:t xml:space="preserve">, </w:t>
      </w:r>
      <w:proofErr w:type="spellStart"/>
      <w:r>
        <w:t>Hochgelahrten</w:t>
      </w:r>
      <w:proofErr w:type="spellEnd"/>
      <w:r>
        <w:t xml:space="preserve"> und </w:t>
      </w:r>
      <w:proofErr w:type="spellStart"/>
      <w:r>
        <w:t>Ehrbarn</w:t>
      </w:r>
      <w:proofErr w:type="spellEnd"/>
      <w:r>
        <w:t xml:space="preserve">, Lieben, Andächtigen und Getreuen. </w:t>
      </w:r>
      <w:proofErr w:type="spellStart"/>
      <w:r>
        <w:t>Eucher</w:t>
      </w:r>
      <w:proofErr w:type="spellEnd"/>
      <w:r>
        <w:t xml:space="preserve"> Schreiben, uns jetzt gethan von wegen Heinrichen </w:t>
      </w:r>
      <w:proofErr w:type="spellStart"/>
      <w:r>
        <w:t>Stackmann</w:t>
      </w:r>
      <w:proofErr w:type="spellEnd"/>
      <w:r>
        <w:t xml:space="preserve">, der </w:t>
      </w:r>
      <w:proofErr w:type="spellStart"/>
      <w:r>
        <w:t>Aerznei</w:t>
      </w:r>
      <w:proofErr w:type="spellEnd"/>
      <w:r>
        <w:t xml:space="preserve"> </w:t>
      </w:r>
      <w:proofErr w:type="spellStart"/>
      <w:r>
        <w:t>Licentiaten</w:t>
      </w:r>
      <w:proofErr w:type="spellEnd"/>
      <w:r>
        <w:t xml:space="preserve">, daß wir denselben an Doctor </w:t>
      </w:r>
      <w:proofErr w:type="spellStart"/>
      <w:r>
        <w:t>Steffanus</w:t>
      </w:r>
      <w:proofErr w:type="spellEnd"/>
      <w:r>
        <w:t xml:space="preserve"> Statt kommen wollten lassen, haben wir seins </w:t>
      </w:r>
      <w:proofErr w:type="spellStart"/>
      <w:r>
        <w:t>ferrern</w:t>
      </w:r>
      <w:proofErr w:type="spellEnd"/>
      <w:r>
        <w:t xml:space="preserve"> Inhalts verlesen. Dieweil ihr dann in solchem euerm Schreiben anzeigt, daß benannter </w:t>
      </w:r>
      <w:proofErr w:type="spellStart"/>
      <w:r>
        <w:t>Licentiat</w:t>
      </w:r>
      <w:proofErr w:type="spellEnd"/>
      <w:r>
        <w:t xml:space="preserve"> geschickt und fleißig sei, auch Doctor Steffans Statt, </w:t>
      </w:r>
      <w:proofErr w:type="spellStart"/>
      <w:r>
        <w:t>wu</w:t>
      </w:r>
      <w:proofErr w:type="spellEnd"/>
      <w:r>
        <w:t xml:space="preserve"> </w:t>
      </w:r>
      <w:proofErr w:type="spellStart"/>
      <w:r>
        <w:t>derselb</w:t>
      </w:r>
      <w:proofErr w:type="spellEnd"/>
      <w:r>
        <w:t xml:space="preserve"> abkomme, mit der </w:t>
      </w:r>
      <w:proofErr w:type="spellStart"/>
      <w:r>
        <w:t>Lection</w:t>
      </w:r>
      <w:proofErr w:type="spellEnd"/>
      <w:r>
        <w:t xml:space="preserve"> und anderm zu verwesen genugsam, so lassen wir uns gefallen, daß </w:t>
      </w:r>
      <w:proofErr w:type="spellStart"/>
      <w:r>
        <w:t>derselb</w:t>
      </w:r>
      <w:proofErr w:type="spellEnd"/>
      <w:r>
        <w:t xml:space="preserve"> von euch darzu angenommen und verordnet werde. Das haben wir euch gnädiger Meinung </w:t>
      </w:r>
      <w:proofErr w:type="spellStart"/>
      <w:r>
        <w:t>uf</w:t>
      </w:r>
      <w:proofErr w:type="spellEnd"/>
      <w:r>
        <w:t xml:space="preserve"> euer Schreiben </w:t>
      </w:r>
      <w:proofErr w:type="spellStart"/>
      <w:r>
        <w:t>nit</w:t>
      </w:r>
      <w:proofErr w:type="spellEnd"/>
      <w:r>
        <w:t xml:space="preserve"> verhalten wollen. Datum Torgau, Mittwochs nach Allerheiligen-Tag, Anno </w:t>
      </w:r>
      <w:proofErr w:type="spellStart"/>
      <w:r>
        <w:t>Dmi</w:t>
      </w:r>
      <w:proofErr w:type="spellEnd"/>
      <w:r>
        <w:t>. 1522</w:t>
      </w:r>
    </w:p>
    <w:p w14:paraId="5AB8E0E9" w14:textId="5F6C4205" w:rsidR="009C0AF5" w:rsidRDefault="009C0AF5" w:rsidP="009C0AF5">
      <w:pPr>
        <w:pStyle w:val="berschrift1"/>
      </w:pPr>
      <w:r>
        <w:t xml:space="preserve">Friedrich und Johann von Sachsen an die von Einsiedel - </w:t>
      </w:r>
      <w:r w:rsidRPr="009C0AF5">
        <w:rPr>
          <w:rFonts w:eastAsiaTheme="majorEastAsia"/>
        </w:rPr>
        <w:t xml:space="preserve">30. April 1523 </w:t>
      </w:r>
    </w:p>
    <w:p w14:paraId="01992131" w14:textId="77777777" w:rsidR="009C0AF5" w:rsidRDefault="009C0AF5" w:rsidP="009C0AF5">
      <w:pPr>
        <w:pStyle w:val="StandardWeb"/>
      </w:pPr>
      <w:r>
        <w:rPr>
          <w:rStyle w:val="Hervorhebung"/>
        </w:rPr>
        <w:t xml:space="preserve">Churfürst Friedrichs und Johanns, Gebrüdern, </w:t>
      </w:r>
      <w:proofErr w:type="spellStart"/>
      <w:r>
        <w:rPr>
          <w:rStyle w:val="Hervorhebung"/>
        </w:rPr>
        <w:t>Hertzogen</w:t>
      </w:r>
      <w:proofErr w:type="spellEnd"/>
      <w:r>
        <w:rPr>
          <w:rStyle w:val="Hervorhebung"/>
        </w:rPr>
        <w:t xml:space="preserve"> zu Sachsen, Befehl an die von Einsiedel zu </w:t>
      </w:r>
      <w:proofErr w:type="spellStart"/>
      <w:r>
        <w:rPr>
          <w:rStyle w:val="Hervorhebung"/>
        </w:rPr>
        <w:t>Kohrn</w:t>
      </w:r>
      <w:proofErr w:type="spellEnd"/>
      <w:r>
        <w:rPr>
          <w:rStyle w:val="Hervorhebung"/>
        </w:rPr>
        <w:t xml:space="preserve"> im andern Pfingst-Tag 1523. ergangen, und das </w:t>
      </w:r>
      <w:proofErr w:type="spellStart"/>
      <w:r>
        <w:rPr>
          <w:rStyle w:val="Hervorhebung"/>
        </w:rPr>
        <w:t>Kayserl</w:t>
      </w:r>
      <w:proofErr w:type="spellEnd"/>
      <w:r>
        <w:rPr>
          <w:rStyle w:val="Hervorhebung"/>
        </w:rPr>
        <w:t xml:space="preserve">. Mandat, so auf dem Reichs-Tag zu Nürnberg in D. Luthers Sachen ergangen war, ingleichen die Ermahnung, so man alle Sonntag wider die </w:t>
      </w:r>
      <w:proofErr w:type="spellStart"/>
      <w:r>
        <w:rPr>
          <w:rStyle w:val="Hervorhebung"/>
        </w:rPr>
        <w:t>Türcken</w:t>
      </w:r>
      <w:proofErr w:type="spellEnd"/>
      <w:r>
        <w:rPr>
          <w:rStyle w:val="Hervorhebung"/>
        </w:rPr>
        <w:t xml:space="preserve"> auf der </w:t>
      </w:r>
      <w:proofErr w:type="spellStart"/>
      <w:r>
        <w:rPr>
          <w:rStyle w:val="Hervorhebung"/>
        </w:rPr>
        <w:t>Cantzel</w:t>
      </w:r>
      <w:proofErr w:type="spellEnd"/>
      <w:r>
        <w:rPr>
          <w:rStyle w:val="Hervorhebung"/>
        </w:rPr>
        <w:t xml:space="preserve"> thun soll, betreffend.</w:t>
      </w:r>
    </w:p>
    <w:p w14:paraId="6A9B0068" w14:textId="77777777" w:rsidR="009C0AF5" w:rsidRDefault="009C0AF5" w:rsidP="009C0AF5">
      <w:pPr>
        <w:pStyle w:val="StandardWeb"/>
      </w:pPr>
      <w:r>
        <w:t xml:space="preserve">Von </w:t>
      </w:r>
      <w:proofErr w:type="spellStart"/>
      <w:r>
        <w:t>Gots</w:t>
      </w:r>
      <w:proofErr w:type="spellEnd"/>
      <w:r>
        <w:t xml:space="preserve"> Gnaden Friedrich, </w:t>
      </w:r>
      <w:proofErr w:type="spellStart"/>
      <w:r>
        <w:t>Chrufürst</w:t>
      </w:r>
      <w:proofErr w:type="spellEnd"/>
      <w:r>
        <w:t xml:space="preserve"> rc. </w:t>
      </w:r>
      <w:proofErr w:type="spellStart"/>
      <w:r>
        <w:t>vnnd</w:t>
      </w:r>
      <w:proofErr w:type="spellEnd"/>
      <w:r>
        <w:t xml:space="preserve"> Johans Gebrüder, </w:t>
      </w:r>
      <w:proofErr w:type="spellStart"/>
      <w:r>
        <w:t>Hertzogen</w:t>
      </w:r>
      <w:proofErr w:type="spellEnd"/>
      <w:r>
        <w:t xml:space="preserve"> zu </w:t>
      </w:r>
      <w:proofErr w:type="spellStart"/>
      <w:r>
        <w:t>Sachssen</w:t>
      </w:r>
      <w:proofErr w:type="spellEnd"/>
      <w:r>
        <w:t xml:space="preserve"> rc.</w:t>
      </w:r>
    </w:p>
    <w:p w14:paraId="576B8B0B" w14:textId="77777777" w:rsidR="009C0AF5" w:rsidRDefault="009C0AF5" w:rsidP="009C0AF5">
      <w:pPr>
        <w:pStyle w:val="StandardWeb"/>
      </w:pPr>
      <w:proofErr w:type="spellStart"/>
      <w:r>
        <w:t>LIeben</w:t>
      </w:r>
      <w:proofErr w:type="spellEnd"/>
      <w:r>
        <w:t xml:space="preserve"> </w:t>
      </w:r>
      <w:proofErr w:type="spellStart"/>
      <w:r>
        <w:t>getrewen</w:t>
      </w:r>
      <w:proofErr w:type="spellEnd"/>
      <w:r>
        <w:t xml:space="preserve">, Wir geben euch zu erkennen, das </w:t>
      </w:r>
      <w:proofErr w:type="spellStart"/>
      <w:r>
        <w:t>vnns</w:t>
      </w:r>
      <w:proofErr w:type="spellEnd"/>
      <w:r>
        <w:t xml:space="preserve"> vor wenigen </w:t>
      </w:r>
      <w:proofErr w:type="spellStart"/>
      <w:r>
        <w:t>verschinen</w:t>
      </w:r>
      <w:proofErr w:type="spellEnd"/>
      <w:r>
        <w:t xml:space="preserve"> tagen von </w:t>
      </w:r>
      <w:proofErr w:type="spellStart"/>
      <w:r>
        <w:t>romischer</w:t>
      </w:r>
      <w:proofErr w:type="spellEnd"/>
      <w:r>
        <w:t xml:space="preserve"> kaiserlicher </w:t>
      </w:r>
      <w:proofErr w:type="spellStart"/>
      <w:r>
        <w:t>Majestet</w:t>
      </w:r>
      <w:proofErr w:type="spellEnd"/>
      <w:r>
        <w:t xml:space="preserve">, </w:t>
      </w:r>
      <w:proofErr w:type="spellStart"/>
      <w:r>
        <w:t>vnnsers</w:t>
      </w:r>
      <w:proofErr w:type="spellEnd"/>
      <w:r>
        <w:t xml:space="preserve"> </w:t>
      </w:r>
      <w:proofErr w:type="spellStart"/>
      <w:r>
        <w:t>allergnedigsten</w:t>
      </w:r>
      <w:proofErr w:type="spellEnd"/>
      <w:r>
        <w:t xml:space="preserve"> Herrn, </w:t>
      </w:r>
      <w:proofErr w:type="spellStart"/>
      <w:r>
        <w:t>Stathalter</w:t>
      </w:r>
      <w:proofErr w:type="spellEnd"/>
      <w:r>
        <w:t xml:space="preserve"> </w:t>
      </w:r>
      <w:proofErr w:type="spellStart"/>
      <w:r>
        <w:t>vnd</w:t>
      </w:r>
      <w:proofErr w:type="spellEnd"/>
      <w:r>
        <w:t xml:space="preserve"> Regiment zu </w:t>
      </w:r>
      <w:proofErr w:type="spellStart"/>
      <w:r>
        <w:t>Nurinbergk</w:t>
      </w:r>
      <w:proofErr w:type="spellEnd"/>
      <w:r>
        <w:t xml:space="preserve"> ein offen Mandat, in Namen </w:t>
      </w:r>
      <w:proofErr w:type="spellStart"/>
      <w:r>
        <w:t>Romischer</w:t>
      </w:r>
      <w:proofErr w:type="spellEnd"/>
      <w:r>
        <w:t xml:space="preserve"> </w:t>
      </w:r>
      <w:proofErr w:type="spellStart"/>
      <w:r>
        <w:t>kayserl</w:t>
      </w:r>
      <w:proofErr w:type="spellEnd"/>
      <w:r>
        <w:t xml:space="preserve">. </w:t>
      </w:r>
      <w:proofErr w:type="spellStart"/>
      <w:r>
        <w:t>Maj</w:t>
      </w:r>
      <w:proofErr w:type="spellEnd"/>
      <w:r>
        <w:t xml:space="preserve">. </w:t>
      </w:r>
      <w:proofErr w:type="spellStart"/>
      <w:r>
        <w:t>vnnd</w:t>
      </w:r>
      <w:proofErr w:type="spellEnd"/>
      <w:r>
        <w:t xml:space="preserve"> </w:t>
      </w:r>
      <w:proofErr w:type="spellStart"/>
      <w:r>
        <w:t>vndter</w:t>
      </w:r>
      <w:proofErr w:type="spellEnd"/>
      <w:r>
        <w:t xml:space="preserve"> </w:t>
      </w:r>
      <w:proofErr w:type="spellStart"/>
      <w:r>
        <w:t>Irer</w:t>
      </w:r>
      <w:proofErr w:type="spellEnd"/>
      <w:r>
        <w:t xml:space="preserve"> </w:t>
      </w:r>
      <w:proofErr w:type="spellStart"/>
      <w:r>
        <w:t>Majest</w:t>
      </w:r>
      <w:proofErr w:type="spellEnd"/>
      <w:r>
        <w:t xml:space="preserve">. Regiments </w:t>
      </w:r>
      <w:proofErr w:type="spellStart"/>
      <w:r>
        <w:t>Innsigel</w:t>
      </w:r>
      <w:proofErr w:type="spellEnd"/>
      <w:r>
        <w:t xml:space="preserve"> zukommen, </w:t>
      </w:r>
      <w:proofErr w:type="spellStart"/>
      <w:r>
        <w:t>welchs</w:t>
      </w:r>
      <w:proofErr w:type="spellEnd"/>
      <w:r>
        <w:t xml:space="preserve"> Mandats wir euch hiemit </w:t>
      </w:r>
      <w:proofErr w:type="spellStart"/>
      <w:r>
        <w:t>warhafftigen</w:t>
      </w:r>
      <w:proofErr w:type="spellEnd"/>
      <w:r>
        <w:t xml:space="preserve"> </w:t>
      </w:r>
      <w:proofErr w:type="spellStart"/>
      <w:r>
        <w:t>Abdrugk</w:t>
      </w:r>
      <w:proofErr w:type="spellEnd"/>
      <w:r>
        <w:t xml:space="preserve"> von einem </w:t>
      </w:r>
      <w:proofErr w:type="spellStart"/>
      <w:r>
        <w:t>Notari</w:t>
      </w:r>
      <w:proofErr w:type="spellEnd"/>
      <w:r>
        <w:t xml:space="preserve"> </w:t>
      </w:r>
      <w:proofErr w:type="spellStart"/>
      <w:r>
        <w:t>vnndtershrieben</w:t>
      </w:r>
      <w:proofErr w:type="spellEnd"/>
      <w:r>
        <w:t xml:space="preserve">, </w:t>
      </w:r>
      <w:proofErr w:type="spellStart"/>
      <w:r>
        <w:t>vberschigken</w:t>
      </w:r>
      <w:proofErr w:type="spellEnd"/>
      <w:r>
        <w:t xml:space="preserve">, darauß </w:t>
      </w:r>
      <w:proofErr w:type="spellStart"/>
      <w:r>
        <w:t>Ir</w:t>
      </w:r>
      <w:proofErr w:type="spellEnd"/>
      <w:r>
        <w:t xml:space="preserve"> </w:t>
      </w:r>
      <w:proofErr w:type="spellStart"/>
      <w:r>
        <w:t>deßelben</w:t>
      </w:r>
      <w:proofErr w:type="spellEnd"/>
      <w:r>
        <w:t xml:space="preserve"> </w:t>
      </w:r>
      <w:proofErr w:type="spellStart"/>
      <w:r>
        <w:t>Innhalt</w:t>
      </w:r>
      <w:proofErr w:type="spellEnd"/>
      <w:r>
        <w:t xml:space="preserve"> </w:t>
      </w:r>
      <w:proofErr w:type="spellStart"/>
      <w:r>
        <w:t>vernemen</w:t>
      </w:r>
      <w:proofErr w:type="spellEnd"/>
      <w:r>
        <w:t xml:space="preserve"> </w:t>
      </w:r>
      <w:proofErr w:type="spellStart"/>
      <w:r>
        <w:t>werdt</w:t>
      </w:r>
      <w:proofErr w:type="spellEnd"/>
      <w:r>
        <w:t xml:space="preserve">. Weyl wir </w:t>
      </w:r>
      <w:proofErr w:type="spellStart"/>
      <w:r>
        <w:t>vnns</w:t>
      </w:r>
      <w:proofErr w:type="spellEnd"/>
      <w:r>
        <w:t xml:space="preserve"> dann </w:t>
      </w:r>
      <w:proofErr w:type="spellStart"/>
      <w:r>
        <w:t>sonnder</w:t>
      </w:r>
      <w:proofErr w:type="spellEnd"/>
      <w:r>
        <w:t xml:space="preserve"> Ruhm zu schreiben, gegen </w:t>
      </w:r>
      <w:proofErr w:type="spellStart"/>
      <w:r>
        <w:t>Romischer</w:t>
      </w:r>
      <w:proofErr w:type="spellEnd"/>
      <w:r>
        <w:t xml:space="preserve"> </w:t>
      </w:r>
      <w:proofErr w:type="spellStart"/>
      <w:r>
        <w:t>kayserl</w:t>
      </w:r>
      <w:proofErr w:type="spellEnd"/>
      <w:r>
        <w:t xml:space="preserve">. </w:t>
      </w:r>
      <w:proofErr w:type="spellStart"/>
      <w:r>
        <w:t>Majest</w:t>
      </w:r>
      <w:proofErr w:type="spellEnd"/>
      <w:r>
        <w:t xml:space="preserve">. </w:t>
      </w:r>
      <w:proofErr w:type="spellStart"/>
      <w:r>
        <w:t>inn</w:t>
      </w:r>
      <w:proofErr w:type="spellEnd"/>
      <w:r>
        <w:t xml:space="preserve"> allen </w:t>
      </w:r>
      <w:proofErr w:type="spellStart"/>
      <w:r>
        <w:t>zimlichen</w:t>
      </w:r>
      <w:proofErr w:type="spellEnd"/>
      <w:r>
        <w:t xml:space="preserve"> </w:t>
      </w:r>
      <w:proofErr w:type="spellStart"/>
      <w:r>
        <w:t>vnnd</w:t>
      </w:r>
      <w:proofErr w:type="spellEnd"/>
      <w:r>
        <w:t xml:space="preserve"> </w:t>
      </w:r>
      <w:proofErr w:type="spellStart"/>
      <w:r>
        <w:t>billichen</w:t>
      </w:r>
      <w:proofErr w:type="spellEnd"/>
      <w:r>
        <w:t xml:space="preserve"> </w:t>
      </w:r>
      <w:proofErr w:type="spellStart"/>
      <w:r>
        <w:t>sachen</w:t>
      </w:r>
      <w:proofErr w:type="spellEnd"/>
      <w:r>
        <w:t xml:space="preserve">, </w:t>
      </w:r>
      <w:proofErr w:type="spellStart"/>
      <w:r>
        <w:t>ye</w:t>
      </w:r>
      <w:proofErr w:type="spellEnd"/>
      <w:r>
        <w:t xml:space="preserve"> </w:t>
      </w:r>
      <w:proofErr w:type="spellStart"/>
      <w:r>
        <w:t>vnnd</w:t>
      </w:r>
      <w:proofErr w:type="spellEnd"/>
      <w:r>
        <w:t xml:space="preserve"> </w:t>
      </w:r>
      <w:proofErr w:type="spellStart"/>
      <w:r>
        <w:t>alweg</w:t>
      </w:r>
      <w:proofErr w:type="spellEnd"/>
      <w:r>
        <w:t xml:space="preserve">, als die gehorsamen </w:t>
      </w:r>
      <w:proofErr w:type="spellStart"/>
      <w:r>
        <w:t>Churfursten</w:t>
      </w:r>
      <w:proofErr w:type="spellEnd"/>
      <w:r>
        <w:t xml:space="preserve"> </w:t>
      </w:r>
      <w:proofErr w:type="spellStart"/>
      <w:r>
        <w:t>vnnd</w:t>
      </w:r>
      <w:proofErr w:type="spellEnd"/>
      <w:r>
        <w:t xml:space="preserve"> </w:t>
      </w:r>
      <w:proofErr w:type="spellStart"/>
      <w:r>
        <w:t>Fursten</w:t>
      </w:r>
      <w:proofErr w:type="spellEnd"/>
      <w:r>
        <w:t xml:space="preserve"> gehalten, als wir dann mit </w:t>
      </w:r>
      <w:proofErr w:type="spellStart"/>
      <w:r>
        <w:t>hilff</w:t>
      </w:r>
      <w:proofErr w:type="spellEnd"/>
      <w:r>
        <w:t xml:space="preserve"> des </w:t>
      </w:r>
      <w:proofErr w:type="spellStart"/>
      <w:r>
        <w:t>Almechtigen</w:t>
      </w:r>
      <w:proofErr w:type="spellEnd"/>
      <w:r>
        <w:t xml:space="preserve">, noch </w:t>
      </w:r>
      <w:proofErr w:type="spellStart"/>
      <w:r>
        <w:t>nit</w:t>
      </w:r>
      <w:proofErr w:type="spellEnd"/>
      <w:r>
        <w:t xml:space="preserve"> anders wollen befunden werden, so haben wir euch </w:t>
      </w:r>
      <w:proofErr w:type="spellStart"/>
      <w:r>
        <w:t>solchs</w:t>
      </w:r>
      <w:proofErr w:type="spellEnd"/>
      <w:r>
        <w:t xml:space="preserve"> </w:t>
      </w:r>
      <w:proofErr w:type="spellStart"/>
      <w:r>
        <w:t>auff</w:t>
      </w:r>
      <w:proofErr w:type="spellEnd"/>
      <w:r>
        <w:t xml:space="preserve"> </w:t>
      </w:r>
      <w:proofErr w:type="spellStart"/>
      <w:r>
        <w:t>Bevelh</w:t>
      </w:r>
      <w:proofErr w:type="spellEnd"/>
      <w:r>
        <w:t xml:space="preserve"> </w:t>
      </w:r>
      <w:proofErr w:type="spellStart"/>
      <w:r>
        <w:t>kayserl</w:t>
      </w:r>
      <w:proofErr w:type="spellEnd"/>
      <w:r>
        <w:t xml:space="preserve">. </w:t>
      </w:r>
      <w:proofErr w:type="spellStart"/>
      <w:r>
        <w:t>Maj</w:t>
      </w:r>
      <w:proofErr w:type="spellEnd"/>
      <w:r>
        <w:t xml:space="preserve">. </w:t>
      </w:r>
      <w:proofErr w:type="spellStart"/>
      <w:r>
        <w:t>nit</w:t>
      </w:r>
      <w:proofErr w:type="spellEnd"/>
      <w:r>
        <w:t xml:space="preserve"> verhalten wollen, damit </w:t>
      </w:r>
      <w:proofErr w:type="spellStart"/>
      <w:r>
        <w:t>Ir</w:t>
      </w:r>
      <w:proofErr w:type="spellEnd"/>
      <w:r>
        <w:t xml:space="preserve"> </w:t>
      </w:r>
      <w:proofErr w:type="spellStart"/>
      <w:r>
        <w:t>wißet</w:t>
      </w:r>
      <w:proofErr w:type="spellEnd"/>
      <w:r>
        <w:t xml:space="preserve">, was solch </w:t>
      </w:r>
      <w:proofErr w:type="spellStart"/>
      <w:r>
        <w:t>kayserl</w:t>
      </w:r>
      <w:proofErr w:type="spellEnd"/>
      <w:r>
        <w:t xml:space="preserve">. </w:t>
      </w:r>
      <w:proofErr w:type="spellStart"/>
      <w:r>
        <w:t>Majestet</w:t>
      </w:r>
      <w:proofErr w:type="spellEnd"/>
      <w:r>
        <w:t xml:space="preserve"> Mandat </w:t>
      </w:r>
      <w:proofErr w:type="spellStart"/>
      <w:r>
        <w:t>inn</w:t>
      </w:r>
      <w:proofErr w:type="spellEnd"/>
      <w:r>
        <w:t xml:space="preserve"> sich </w:t>
      </w:r>
      <w:proofErr w:type="spellStart"/>
      <w:r>
        <w:t>heldet</w:t>
      </w:r>
      <w:proofErr w:type="spellEnd"/>
      <w:r>
        <w:t xml:space="preserve">. </w:t>
      </w:r>
      <w:proofErr w:type="spellStart"/>
      <w:r>
        <w:t>Vnnd</w:t>
      </w:r>
      <w:proofErr w:type="spellEnd"/>
      <w:r>
        <w:t xml:space="preserve"> ist </w:t>
      </w:r>
      <w:proofErr w:type="spellStart"/>
      <w:r>
        <w:t>vnnser</w:t>
      </w:r>
      <w:proofErr w:type="spellEnd"/>
      <w:r>
        <w:t xml:space="preserve"> </w:t>
      </w:r>
      <w:proofErr w:type="spellStart"/>
      <w:r>
        <w:t>Begern</w:t>
      </w:r>
      <w:proofErr w:type="spellEnd"/>
      <w:r>
        <w:t xml:space="preserve">, </w:t>
      </w:r>
      <w:proofErr w:type="spellStart"/>
      <w:r>
        <w:t>Ir</w:t>
      </w:r>
      <w:proofErr w:type="spellEnd"/>
      <w:r>
        <w:t xml:space="preserve"> wollet solchen </w:t>
      </w:r>
      <w:proofErr w:type="spellStart"/>
      <w:r>
        <w:t>abdrugk</w:t>
      </w:r>
      <w:proofErr w:type="spellEnd"/>
      <w:r>
        <w:t xml:space="preserve"> den Pfarrern, Predigern </w:t>
      </w:r>
      <w:proofErr w:type="spellStart"/>
      <w:r>
        <w:t>vnnd</w:t>
      </w:r>
      <w:proofErr w:type="spellEnd"/>
      <w:r>
        <w:t xml:space="preserve"> andern geistlichen Ewer </w:t>
      </w:r>
      <w:proofErr w:type="spellStart"/>
      <w:r>
        <w:t>Collacion</w:t>
      </w:r>
      <w:proofErr w:type="spellEnd"/>
      <w:r>
        <w:t xml:space="preserve"> </w:t>
      </w:r>
      <w:proofErr w:type="spellStart"/>
      <w:r>
        <w:t>publiciren</w:t>
      </w:r>
      <w:proofErr w:type="spellEnd"/>
      <w:r>
        <w:t xml:space="preserve"> </w:t>
      </w:r>
      <w:proofErr w:type="spellStart"/>
      <w:r>
        <w:t>vnnd</w:t>
      </w:r>
      <w:proofErr w:type="spellEnd"/>
      <w:r>
        <w:t xml:space="preserve"> </w:t>
      </w:r>
      <w:proofErr w:type="spellStart"/>
      <w:r>
        <w:t>verkunden</w:t>
      </w:r>
      <w:proofErr w:type="spellEnd"/>
      <w:r>
        <w:t xml:space="preserve"> </w:t>
      </w:r>
      <w:proofErr w:type="spellStart"/>
      <w:r>
        <w:t>laßen</w:t>
      </w:r>
      <w:proofErr w:type="spellEnd"/>
      <w:r>
        <w:t xml:space="preserve">. </w:t>
      </w:r>
      <w:proofErr w:type="spellStart"/>
      <w:r>
        <w:t>Vnns</w:t>
      </w:r>
      <w:proofErr w:type="spellEnd"/>
      <w:r>
        <w:t xml:space="preserve"> ist auch neben </w:t>
      </w:r>
      <w:proofErr w:type="spellStart"/>
      <w:r>
        <w:t>berurtten</w:t>
      </w:r>
      <w:proofErr w:type="spellEnd"/>
      <w:r>
        <w:t xml:space="preserve"> </w:t>
      </w:r>
      <w:proofErr w:type="spellStart"/>
      <w:r>
        <w:t>kayserl</w:t>
      </w:r>
      <w:proofErr w:type="spellEnd"/>
      <w:r>
        <w:t xml:space="preserve">. Mandat ein Zettel </w:t>
      </w:r>
      <w:proofErr w:type="spellStart"/>
      <w:r>
        <w:t>vberschigkt</w:t>
      </w:r>
      <w:proofErr w:type="spellEnd"/>
      <w:r>
        <w:t xml:space="preserve">, so durch die Prediger mit </w:t>
      </w:r>
      <w:proofErr w:type="spellStart"/>
      <w:r>
        <w:t>vleis</w:t>
      </w:r>
      <w:proofErr w:type="spellEnd"/>
      <w:r>
        <w:t xml:space="preserve"> </w:t>
      </w:r>
      <w:proofErr w:type="spellStart"/>
      <w:r>
        <w:t>vber</w:t>
      </w:r>
      <w:proofErr w:type="spellEnd"/>
      <w:r>
        <w:t xml:space="preserve"> die </w:t>
      </w:r>
      <w:proofErr w:type="spellStart"/>
      <w:r>
        <w:t>Canntzeln</w:t>
      </w:r>
      <w:proofErr w:type="spellEnd"/>
      <w:r>
        <w:t xml:space="preserve">, alle Sonntag, wie die im Buchstaben </w:t>
      </w:r>
      <w:proofErr w:type="spellStart"/>
      <w:r>
        <w:t>steet</w:t>
      </w:r>
      <w:proofErr w:type="spellEnd"/>
      <w:r>
        <w:t xml:space="preserve">, verlesen werden soll, derhalben </w:t>
      </w:r>
      <w:proofErr w:type="spellStart"/>
      <w:r>
        <w:t>begern</w:t>
      </w:r>
      <w:proofErr w:type="spellEnd"/>
      <w:r>
        <w:t xml:space="preserve"> wir, das </w:t>
      </w:r>
      <w:proofErr w:type="spellStart"/>
      <w:r>
        <w:t>Ir</w:t>
      </w:r>
      <w:proofErr w:type="spellEnd"/>
      <w:r>
        <w:t xml:space="preserve"> mit den </w:t>
      </w:r>
      <w:proofErr w:type="spellStart"/>
      <w:r>
        <w:t>predigern</w:t>
      </w:r>
      <w:proofErr w:type="spellEnd"/>
      <w:r>
        <w:t xml:space="preserve"> </w:t>
      </w:r>
      <w:proofErr w:type="spellStart"/>
      <w:r>
        <w:t>berurtter</w:t>
      </w:r>
      <w:proofErr w:type="spellEnd"/>
      <w:r>
        <w:t xml:space="preserve"> Ewer </w:t>
      </w:r>
      <w:proofErr w:type="spellStart"/>
      <w:r>
        <w:t>Collacion</w:t>
      </w:r>
      <w:proofErr w:type="spellEnd"/>
      <w:r>
        <w:t xml:space="preserve"> verfuget, solche Zetteln alle Sontag, wie </w:t>
      </w:r>
      <w:proofErr w:type="spellStart"/>
      <w:r>
        <w:t>obgemelt</w:t>
      </w:r>
      <w:proofErr w:type="spellEnd"/>
      <w:r>
        <w:t xml:space="preserve">, an nachlassen gegen dem </w:t>
      </w:r>
      <w:proofErr w:type="spellStart"/>
      <w:r>
        <w:t>Volck</w:t>
      </w:r>
      <w:proofErr w:type="spellEnd"/>
      <w:r>
        <w:t xml:space="preserve"> </w:t>
      </w:r>
      <w:proofErr w:type="spellStart"/>
      <w:r>
        <w:t>zuverlesen</w:t>
      </w:r>
      <w:proofErr w:type="spellEnd"/>
      <w:r>
        <w:t xml:space="preserve">, </w:t>
      </w:r>
      <w:proofErr w:type="spellStart"/>
      <w:r>
        <w:t>vnnd</w:t>
      </w:r>
      <w:proofErr w:type="spellEnd"/>
      <w:r>
        <w:t xml:space="preserve"> </w:t>
      </w:r>
      <w:proofErr w:type="spellStart"/>
      <w:r>
        <w:t>solchs</w:t>
      </w:r>
      <w:proofErr w:type="spellEnd"/>
      <w:r>
        <w:t xml:space="preserve"> alles mit </w:t>
      </w:r>
      <w:proofErr w:type="spellStart"/>
      <w:r>
        <w:t>Vleis</w:t>
      </w:r>
      <w:proofErr w:type="spellEnd"/>
      <w:r>
        <w:t xml:space="preserve"> bestellet, </w:t>
      </w:r>
      <w:proofErr w:type="spellStart"/>
      <w:r>
        <w:t>vnnd</w:t>
      </w:r>
      <w:proofErr w:type="spellEnd"/>
      <w:r>
        <w:t xml:space="preserve"> </w:t>
      </w:r>
      <w:proofErr w:type="spellStart"/>
      <w:r>
        <w:t>nit</w:t>
      </w:r>
      <w:proofErr w:type="spellEnd"/>
      <w:r>
        <w:t xml:space="preserve"> </w:t>
      </w:r>
      <w:proofErr w:type="spellStart"/>
      <w:r>
        <w:t>annders</w:t>
      </w:r>
      <w:proofErr w:type="spellEnd"/>
      <w:r>
        <w:t xml:space="preserve"> haltet. Daran geschicht </w:t>
      </w:r>
      <w:proofErr w:type="spellStart"/>
      <w:r>
        <w:t>vnnser</w:t>
      </w:r>
      <w:proofErr w:type="spellEnd"/>
      <w:r>
        <w:t xml:space="preserve"> </w:t>
      </w:r>
      <w:proofErr w:type="spellStart"/>
      <w:r>
        <w:t>meynung</w:t>
      </w:r>
      <w:proofErr w:type="spellEnd"/>
      <w:r>
        <w:t xml:space="preserve">. Datum Montag in </w:t>
      </w:r>
      <w:proofErr w:type="spellStart"/>
      <w:r>
        <w:t>Pfingst</w:t>
      </w:r>
      <w:proofErr w:type="spellEnd"/>
      <w:r>
        <w:t xml:space="preserve"> </w:t>
      </w:r>
      <w:proofErr w:type="spellStart"/>
      <w:r>
        <w:t>feyern</w:t>
      </w:r>
      <w:proofErr w:type="spellEnd"/>
      <w:r>
        <w:t xml:space="preserve"> Anno rc. XXIII. </w:t>
      </w:r>
    </w:p>
    <w:p w14:paraId="0C739E86" w14:textId="77777777" w:rsidR="0022039F" w:rsidRDefault="0022039F" w:rsidP="0022039F"/>
    <w:p w14:paraId="4A95235E" w14:textId="77777777" w:rsidR="00D5498D" w:rsidRPr="00D5498D" w:rsidRDefault="007166CE" w:rsidP="008E63BE">
      <w:pPr>
        <w:pStyle w:val="berschrift1"/>
      </w:pPr>
      <w:r>
        <w:br w:type="page"/>
      </w:r>
      <w:r w:rsidR="00D5498D" w:rsidRPr="00D5498D">
        <w:t>Quellen:</w:t>
      </w:r>
    </w:p>
    <w:p w14:paraId="567A98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45C2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3145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37F0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076D8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00F3E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9A09C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7548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7299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8120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C3397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433E2A1" w14:textId="7A2E8D09" w:rsidR="00C35859" w:rsidRPr="009C0AF5" w:rsidRDefault="00C35859" w:rsidP="009C0AF5">
      <w:pPr>
        <w:spacing w:after="0" w:line="240" w:lineRule="auto"/>
        <w:rPr>
          <w:rFonts w:eastAsia="Times New Roman"/>
          <w:color w:val="000000"/>
          <w:szCs w:val="24"/>
          <w:lang w:eastAsia="de-DE"/>
        </w:rPr>
      </w:pPr>
    </w:p>
    <w:sectPr w:rsidR="00C35859" w:rsidRPr="009C0A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AF5"/>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C0AF5"/>
    <w:rsid w:val="00C35859"/>
    <w:rsid w:val="00CC4EAC"/>
    <w:rsid w:val="00D14D4F"/>
    <w:rsid w:val="00D5498D"/>
    <w:rsid w:val="00F932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CE42B"/>
  <w15:chartTrackingRefBased/>
  <w15:docId w15:val="{0A509A60-8BE2-4F8F-ACBF-040543F3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C0A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C0AF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C0AF5"/>
  </w:style>
  <w:style w:type="paragraph" w:styleId="StandardWeb">
    <w:name w:val="Normal (Web)"/>
    <w:basedOn w:val="Standard"/>
    <w:uiPriority w:val="99"/>
    <w:semiHidden/>
    <w:unhideWhenUsed/>
    <w:rsid w:val="009C0AF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C0A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8652287">
      <w:bodyDiv w:val="1"/>
      <w:marLeft w:val="0"/>
      <w:marRight w:val="0"/>
      <w:marTop w:val="0"/>
      <w:marBottom w:val="0"/>
      <w:divBdr>
        <w:top w:val="none" w:sz="0" w:space="0" w:color="auto"/>
        <w:left w:val="none" w:sz="0" w:space="0" w:color="auto"/>
        <w:bottom w:val="none" w:sz="0" w:space="0" w:color="auto"/>
        <w:right w:val="none" w:sz="0" w:space="0" w:color="auto"/>
      </w:divBdr>
      <w:divsChild>
        <w:div w:id="115608335">
          <w:marLeft w:val="0"/>
          <w:marRight w:val="0"/>
          <w:marTop w:val="0"/>
          <w:marBottom w:val="0"/>
          <w:divBdr>
            <w:top w:val="none" w:sz="0" w:space="0" w:color="auto"/>
            <w:left w:val="none" w:sz="0" w:space="0" w:color="auto"/>
            <w:bottom w:val="none" w:sz="0" w:space="0" w:color="auto"/>
            <w:right w:val="none" w:sz="0" w:space="0" w:color="auto"/>
          </w:divBdr>
        </w:div>
        <w:div w:id="1542209361">
          <w:marLeft w:val="0"/>
          <w:marRight w:val="0"/>
          <w:marTop w:val="0"/>
          <w:marBottom w:val="0"/>
          <w:divBdr>
            <w:top w:val="none" w:sz="0" w:space="0" w:color="auto"/>
            <w:left w:val="none" w:sz="0" w:space="0" w:color="auto"/>
            <w:bottom w:val="none" w:sz="0" w:space="0" w:color="auto"/>
            <w:right w:val="none" w:sz="0" w:space="0" w:color="auto"/>
          </w:divBdr>
        </w:div>
      </w:divsChild>
    </w:div>
    <w:div w:id="392460779">
      <w:bodyDiv w:val="1"/>
      <w:marLeft w:val="0"/>
      <w:marRight w:val="0"/>
      <w:marTop w:val="0"/>
      <w:marBottom w:val="0"/>
      <w:divBdr>
        <w:top w:val="none" w:sz="0" w:space="0" w:color="auto"/>
        <w:left w:val="none" w:sz="0" w:space="0" w:color="auto"/>
        <w:bottom w:val="none" w:sz="0" w:space="0" w:color="auto"/>
        <w:right w:val="none" w:sz="0" w:space="0" w:color="auto"/>
      </w:divBdr>
      <w:divsChild>
        <w:div w:id="1234779361">
          <w:marLeft w:val="0"/>
          <w:marRight w:val="0"/>
          <w:marTop w:val="0"/>
          <w:marBottom w:val="0"/>
          <w:divBdr>
            <w:top w:val="none" w:sz="0" w:space="0" w:color="auto"/>
            <w:left w:val="none" w:sz="0" w:space="0" w:color="auto"/>
            <w:bottom w:val="none" w:sz="0" w:space="0" w:color="auto"/>
            <w:right w:val="none" w:sz="0" w:space="0" w:color="auto"/>
          </w:divBdr>
        </w:div>
        <w:div w:id="682972700">
          <w:marLeft w:val="0"/>
          <w:marRight w:val="0"/>
          <w:marTop w:val="0"/>
          <w:marBottom w:val="0"/>
          <w:divBdr>
            <w:top w:val="none" w:sz="0" w:space="0" w:color="auto"/>
            <w:left w:val="none" w:sz="0" w:space="0" w:color="auto"/>
            <w:bottom w:val="none" w:sz="0" w:space="0" w:color="auto"/>
            <w:right w:val="none" w:sz="0" w:space="0" w:color="auto"/>
          </w:divBdr>
        </w:div>
      </w:divsChild>
    </w:div>
    <w:div w:id="710954737">
      <w:bodyDiv w:val="1"/>
      <w:marLeft w:val="0"/>
      <w:marRight w:val="0"/>
      <w:marTop w:val="0"/>
      <w:marBottom w:val="0"/>
      <w:divBdr>
        <w:top w:val="none" w:sz="0" w:space="0" w:color="auto"/>
        <w:left w:val="none" w:sz="0" w:space="0" w:color="auto"/>
        <w:bottom w:val="none" w:sz="0" w:space="0" w:color="auto"/>
        <w:right w:val="none" w:sz="0" w:space="0" w:color="auto"/>
      </w:divBdr>
      <w:divsChild>
        <w:div w:id="1433665695">
          <w:marLeft w:val="0"/>
          <w:marRight w:val="0"/>
          <w:marTop w:val="0"/>
          <w:marBottom w:val="0"/>
          <w:divBdr>
            <w:top w:val="none" w:sz="0" w:space="0" w:color="auto"/>
            <w:left w:val="none" w:sz="0" w:space="0" w:color="auto"/>
            <w:bottom w:val="none" w:sz="0" w:space="0" w:color="auto"/>
            <w:right w:val="none" w:sz="0" w:space="0" w:color="auto"/>
          </w:divBdr>
        </w:div>
        <w:div w:id="13851049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6139359">
      <w:bodyDiv w:val="1"/>
      <w:marLeft w:val="0"/>
      <w:marRight w:val="0"/>
      <w:marTop w:val="0"/>
      <w:marBottom w:val="0"/>
      <w:divBdr>
        <w:top w:val="none" w:sz="0" w:space="0" w:color="auto"/>
        <w:left w:val="none" w:sz="0" w:space="0" w:color="auto"/>
        <w:bottom w:val="none" w:sz="0" w:space="0" w:color="auto"/>
        <w:right w:val="none" w:sz="0" w:space="0" w:color="auto"/>
      </w:divBdr>
      <w:divsChild>
        <w:div w:id="789250471">
          <w:marLeft w:val="0"/>
          <w:marRight w:val="0"/>
          <w:marTop w:val="0"/>
          <w:marBottom w:val="0"/>
          <w:divBdr>
            <w:top w:val="none" w:sz="0" w:space="0" w:color="auto"/>
            <w:left w:val="none" w:sz="0" w:space="0" w:color="auto"/>
            <w:bottom w:val="none" w:sz="0" w:space="0" w:color="auto"/>
            <w:right w:val="none" w:sz="0" w:space="0" w:color="auto"/>
          </w:divBdr>
        </w:div>
        <w:div w:id="2006588506">
          <w:marLeft w:val="0"/>
          <w:marRight w:val="0"/>
          <w:marTop w:val="0"/>
          <w:marBottom w:val="0"/>
          <w:divBdr>
            <w:top w:val="none" w:sz="0" w:space="0" w:color="auto"/>
            <w:left w:val="none" w:sz="0" w:space="0" w:color="auto"/>
            <w:bottom w:val="none" w:sz="0" w:space="0" w:color="auto"/>
            <w:right w:val="none" w:sz="0" w:space="0" w:color="auto"/>
          </w:divBdr>
        </w:div>
      </w:divsChild>
    </w:div>
    <w:div w:id="950940254">
      <w:bodyDiv w:val="1"/>
      <w:marLeft w:val="0"/>
      <w:marRight w:val="0"/>
      <w:marTop w:val="0"/>
      <w:marBottom w:val="0"/>
      <w:divBdr>
        <w:top w:val="none" w:sz="0" w:space="0" w:color="auto"/>
        <w:left w:val="none" w:sz="0" w:space="0" w:color="auto"/>
        <w:bottom w:val="none" w:sz="0" w:space="0" w:color="auto"/>
        <w:right w:val="none" w:sz="0" w:space="0" w:color="auto"/>
      </w:divBdr>
      <w:divsChild>
        <w:div w:id="2052488221">
          <w:marLeft w:val="0"/>
          <w:marRight w:val="0"/>
          <w:marTop w:val="0"/>
          <w:marBottom w:val="0"/>
          <w:divBdr>
            <w:top w:val="none" w:sz="0" w:space="0" w:color="auto"/>
            <w:left w:val="none" w:sz="0" w:space="0" w:color="auto"/>
            <w:bottom w:val="none" w:sz="0" w:space="0" w:color="auto"/>
            <w:right w:val="none" w:sz="0" w:space="0" w:color="auto"/>
          </w:divBdr>
        </w:div>
        <w:div w:id="474495912">
          <w:marLeft w:val="0"/>
          <w:marRight w:val="0"/>
          <w:marTop w:val="0"/>
          <w:marBottom w:val="0"/>
          <w:divBdr>
            <w:top w:val="none" w:sz="0" w:space="0" w:color="auto"/>
            <w:left w:val="none" w:sz="0" w:space="0" w:color="auto"/>
            <w:bottom w:val="none" w:sz="0" w:space="0" w:color="auto"/>
            <w:right w:val="none" w:sz="0" w:space="0" w:color="auto"/>
          </w:divBdr>
        </w:div>
      </w:divsChild>
    </w:div>
    <w:div w:id="994992948">
      <w:bodyDiv w:val="1"/>
      <w:marLeft w:val="0"/>
      <w:marRight w:val="0"/>
      <w:marTop w:val="0"/>
      <w:marBottom w:val="0"/>
      <w:divBdr>
        <w:top w:val="none" w:sz="0" w:space="0" w:color="auto"/>
        <w:left w:val="none" w:sz="0" w:space="0" w:color="auto"/>
        <w:bottom w:val="none" w:sz="0" w:space="0" w:color="auto"/>
        <w:right w:val="none" w:sz="0" w:space="0" w:color="auto"/>
      </w:divBdr>
      <w:divsChild>
        <w:div w:id="1399666871">
          <w:marLeft w:val="0"/>
          <w:marRight w:val="0"/>
          <w:marTop w:val="0"/>
          <w:marBottom w:val="0"/>
          <w:divBdr>
            <w:top w:val="none" w:sz="0" w:space="0" w:color="auto"/>
            <w:left w:val="none" w:sz="0" w:space="0" w:color="auto"/>
            <w:bottom w:val="none" w:sz="0" w:space="0" w:color="auto"/>
            <w:right w:val="none" w:sz="0" w:space="0" w:color="auto"/>
          </w:divBdr>
        </w:div>
        <w:div w:id="1865435646">
          <w:marLeft w:val="0"/>
          <w:marRight w:val="0"/>
          <w:marTop w:val="0"/>
          <w:marBottom w:val="0"/>
          <w:divBdr>
            <w:top w:val="none" w:sz="0" w:space="0" w:color="auto"/>
            <w:left w:val="none" w:sz="0" w:space="0" w:color="auto"/>
            <w:bottom w:val="none" w:sz="0" w:space="0" w:color="auto"/>
            <w:right w:val="none" w:sz="0" w:space="0" w:color="auto"/>
          </w:divBdr>
        </w:div>
      </w:divsChild>
    </w:div>
    <w:div w:id="1083801173">
      <w:bodyDiv w:val="1"/>
      <w:marLeft w:val="0"/>
      <w:marRight w:val="0"/>
      <w:marTop w:val="0"/>
      <w:marBottom w:val="0"/>
      <w:divBdr>
        <w:top w:val="none" w:sz="0" w:space="0" w:color="auto"/>
        <w:left w:val="none" w:sz="0" w:space="0" w:color="auto"/>
        <w:bottom w:val="none" w:sz="0" w:space="0" w:color="auto"/>
        <w:right w:val="none" w:sz="0" w:space="0" w:color="auto"/>
      </w:divBdr>
      <w:divsChild>
        <w:div w:id="1388412548">
          <w:marLeft w:val="0"/>
          <w:marRight w:val="0"/>
          <w:marTop w:val="0"/>
          <w:marBottom w:val="0"/>
          <w:divBdr>
            <w:top w:val="none" w:sz="0" w:space="0" w:color="auto"/>
            <w:left w:val="none" w:sz="0" w:space="0" w:color="auto"/>
            <w:bottom w:val="none" w:sz="0" w:space="0" w:color="auto"/>
            <w:right w:val="none" w:sz="0" w:space="0" w:color="auto"/>
          </w:divBdr>
        </w:div>
        <w:div w:id="113521784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291912">
      <w:bodyDiv w:val="1"/>
      <w:marLeft w:val="0"/>
      <w:marRight w:val="0"/>
      <w:marTop w:val="0"/>
      <w:marBottom w:val="0"/>
      <w:divBdr>
        <w:top w:val="none" w:sz="0" w:space="0" w:color="auto"/>
        <w:left w:val="none" w:sz="0" w:space="0" w:color="auto"/>
        <w:bottom w:val="none" w:sz="0" w:space="0" w:color="auto"/>
        <w:right w:val="none" w:sz="0" w:space="0" w:color="auto"/>
      </w:divBdr>
      <w:divsChild>
        <w:div w:id="426274774">
          <w:marLeft w:val="0"/>
          <w:marRight w:val="0"/>
          <w:marTop w:val="0"/>
          <w:marBottom w:val="0"/>
          <w:divBdr>
            <w:top w:val="none" w:sz="0" w:space="0" w:color="auto"/>
            <w:left w:val="none" w:sz="0" w:space="0" w:color="auto"/>
            <w:bottom w:val="none" w:sz="0" w:space="0" w:color="auto"/>
            <w:right w:val="none" w:sz="0" w:space="0" w:color="auto"/>
          </w:divBdr>
        </w:div>
        <w:div w:id="2145078596">
          <w:marLeft w:val="0"/>
          <w:marRight w:val="0"/>
          <w:marTop w:val="0"/>
          <w:marBottom w:val="0"/>
          <w:divBdr>
            <w:top w:val="none" w:sz="0" w:space="0" w:color="auto"/>
            <w:left w:val="none" w:sz="0" w:space="0" w:color="auto"/>
            <w:bottom w:val="none" w:sz="0" w:space="0" w:color="auto"/>
            <w:right w:val="none" w:sz="0" w:space="0" w:color="auto"/>
          </w:divBdr>
        </w:div>
      </w:divsChild>
    </w:div>
    <w:div w:id="1381632461">
      <w:bodyDiv w:val="1"/>
      <w:marLeft w:val="0"/>
      <w:marRight w:val="0"/>
      <w:marTop w:val="0"/>
      <w:marBottom w:val="0"/>
      <w:divBdr>
        <w:top w:val="none" w:sz="0" w:space="0" w:color="auto"/>
        <w:left w:val="none" w:sz="0" w:space="0" w:color="auto"/>
        <w:bottom w:val="none" w:sz="0" w:space="0" w:color="auto"/>
        <w:right w:val="none" w:sz="0" w:space="0" w:color="auto"/>
      </w:divBdr>
      <w:divsChild>
        <w:div w:id="813523464">
          <w:marLeft w:val="0"/>
          <w:marRight w:val="0"/>
          <w:marTop w:val="0"/>
          <w:marBottom w:val="0"/>
          <w:divBdr>
            <w:top w:val="none" w:sz="0" w:space="0" w:color="auto"/>
            <w:left w:val="none" w:sz="0" w:space="0" w:color="auto"/>
            <w:bottom w:val="none" w:sz="0" w:space="0" w:color="auto"/>
            <w:right w:val="none" w:sz="0" w:space="0" w:color="auto"/>
          </w:divBdr>
        </w:div>
        <w:div w:id="1936982865">
          <w:marLeft w:val="0"/>
          <w:marRight w:val="0"/>
          <w:marTop w:val="0"/>
          <w:marBottom w:val="0"/>
          <w:divBdr>
            <w:top w:val="none" w:sz="0" w:space="0" w:color="auto"/>
            <w:left w:val="none" w:sz="0" w:space="0" w:color="auto"/>
            <w:bottom w:val="none" w:sz="0" w:space="0" w:color="auto"/>
            <w:right w:val="none" w:sz="0" w:space="0" w:color="auto"/>
          </w:divBdr>
        </w:div>
      </w:divsChild>
    </w:div>
    <w:div w:id="1494637777">
      <w:bodyDiv w:val="1"/>
      <w:marLeft w:val="0"/>
      <w:marRight w:val="0"/>
      <w:marTop w:val="0"/>
      <w:marBottom w:val="0"/>
      <w:divBdr>
        <w:top w:val="none" w:sz="0" w:space="0" w:color="auto"/>
        <w:left w:val="none" w:sz="0" w:space="0" w:color="auto"/>
        <w:bottom w:val="none" w:sz="0" w:space="0" w:color="auto"/>
        <w:right w:val="none" w:sz="0" w:space="0" w:color="auto"/>
      </w:divBdr>
      <w:divsChild>
        <w:div w:id="2024437452">
          <w:marLeft w:val="0"/>
          <w:marRight w:val="0"/>
          <w:marTop w:val="0"/>
          <w:marBottom w:val="0"/>
          <w:divBdr>
            <w:top w:val="none" w:sz="0" w:space="0" w:color="auto"/>
            <w:left w:val="none" w:sz="0" w:space="0" w:color="auto"/>
            <w:bottom w:val="none" w:sz="0" w:space="0" w:color="auto"/>
            <w:right w:val="none" w:sz="0" w:space="0" w:color="auto"/>
          </w:divBdr>
        </w:div>
        <w:div w:id="439758240">
          <w:marLeft w:val="0"/>
          <w:marRight w:val="0"/>
          <w:marTop w:val="0"/>
          <w:marBottom w:val="0"/>
          <w:divBdr>
            <w:top w:val="none" w:sz="0" w:space="0" w:color="auto"/>
            <w:left w:val="none" w:sz="0" w:space="0" w:color="auto"/>
            <w:bottom w:val="none" w:sz="0" w:space="0" w:color="auto"/>
            <w:right w:val="none" w:sz="0" w:space="0" w:color="auto"/>
          </w:divBdr>
        </w:div>
      </w:divsChild>
    </w:div>
    <w:div w:id="1577281665">
      <w:bodyDiv w:val="1"/>
      <w:marLeft w:val="0"/>
      <w:marRight w:val="0"/>
      <w:marTop w:val="0"/>
      <w:marBottom w:val="0"/>
      <w:divBdr>
        <w:top w:val="none" w:sz="0" w:space="0" w:color="auto"/>
        <w:left w:val="none" w:sz="0" w:space="0" w:color="auto"/>
        <w:bottom w:val="none" w:sz="0" w:space="0" w:color="auto"/>
        <w:right w:val="none" w:sz="0" w:space="0" w:color="auto"/>
      </w:divBdr>
      <w:divsChild>
        <w:div w:id="1479103353">
          <w:marLeft w:val="0"/>
          <w:marRight w:val="0"/>
          <w:marTop w:val="0"/>
          <w:marBottom w:val="0"/>
          <w:divBdr>
            <w:top w:val="none" w:sz="0" w:space="0" w:color="auto"/>
            <w:left w:val="none" w:sz="0" w:space="0" w:color="auto"/>
            <w:bottom w:val="none" w:sz="0" w:space="0" w:color="auto"/>
            <w:right w:val="none" w:sz="0" w:space="0" w:color="auto"/>
          </w:divBdr>
        </w:div>
        <w:div w:id="2070152098">
          <w:marLeft w:val="0"/>
          <w:marRight w:val="0"/>
          <w:marTop w:val="0"/>
          <w:marBottom w:val="0"/>
          <w:divBdr>
            <w:top w:val="none" w:sz="0" w:space="0" w:color="auto"/>
            <w:left w:val="none" w:sz="0" w:space="0" w:color="auto"/>
            <w:bottom w:val="none" w:sz="0" w:space="0" w:color="auto"/>
            <w:right w:val="none" w:sz="0" w:space="0" w:color="auto"/>
          </w:divBdr>
        </w:div>
      </w:divsChild>
    </w:div>
    <w:div w:id="1868522866">
      <w:bodyDiv w:val="1"/>
      <w:marLeft w:val="0"/>
      <w:marRight w:val="0"/>
      <w:marTop w:val="0"/>
      <w:marBottom w:val="0"/>
      <w:divBdr>
        <w:top w:val="none" w:sz="0" w:space="0" w:color="auto"/>
        <w:left w:val="none" w:sz="0" w:space="0" w:color="auto"/>
        <w:bottom w:val="none" w:sz="0" w:space="0" w:color="auto"/>
        <w:right w:val="none" w:sz="0" w:space="0" w:color="auto"/>
      </w:divBdr>
      <w:divsChild>
        <w:div w:id="416749706">
          <w:marLeft w:val="0"/>
          <w:marRight w:val="0"/>
          <w:marTop w:val="0"/>
          <w:marBottom w:val="0"/>
          <w:divBdr>
            <w:top w:val="none" w:sz="0" w:space="0" w:color="auto"/>
            <w:left w:val="none" w:sz="0" w:space="0" w:color="auto"/>
            <w:bottom w:val="none" w:sz="0" w:space="0" w:color="auto"/>
            <w:right w:val="none" w:sz="0" w:space="0" w:color="auto"/>
          </w:divBdr>
        </w:div>
        <w:div w:id="1870528688">
          <w:marLeft w:val="0"/>
          <w:marRight w:val="0"/>
          <w:marTop w:val="0"/>
          <w:marBottom w:val="0"/>
          <w:divBdr>
            <w:top w:val="none" w:sz="0" w:space="0" w:color="auto"/>
            <w:left w:val="none" w:sz="0" w:space="0" w:color="auto"/>
            <w:bottom w:val="none" w:sz="0" w:space="0" w:color="auto"/>
            <w:right w:val="none" w:sz="0" w:space="0" w:color="auto"/>
          </w:divBdr>
        </w:div>
      </w:divsChild>
    </w:div>
    <w:div w:id="1889225851">
      <w:bodyDiv w:val="1"/>
      <w:marLeft w:val="0"/>
      <w:marRight w:val="0"/>
      <w:marTop w:val="0"/>
      <w:marBottom w:val="0"/>
      <w:divBdr>
        <w:top w:val="none" w:sz="0" w:space="0" w:color="auto"/>
        <w:left w:val="none" w:sz="0" w:space="0" w:color="auto"/>
        <w:bottom w:val="none" w:sz="0" w:space="0" w:color="auto"/>
        <w:right w:val="none" w:sz="0" w:space="0" w:color="auto"/>
      </w:divBdr>
      <w:divsChild>
        <w:div w:id="1361272744">
          <w:marLeft w:val="0"/>
          <w:marRight w:val="0"/>
          <w:marTop w:val="0"/>
          <w:marBottom w:val="0"/>
          <w:divBdr>
            <w:top w:val="none" w:sz="0" w:space="0" w:color="auto"/>
            <w:left w:val="none" w:sz="0" w:space="0" w:color="auto"/>
            <w:bottom w:val="none" w:sz="0" w:space="0" w:color="auto"/>
            <w:right w:val="none" w:sz="0" w:space="0" w:color="auto"/>
          </w:divBdr>
        </w:div>
        <w:div w:id="1549953081">
          <w:marLeft w:val="0"/>
          <w:marRight w:val="0"/>
          <w:marTop w:val="0"/>
          <w:marBottom w:val="0"/>
          <w:divBdr>
            <w:top w:val="none" w:sz="0" w:space="0" w:color="auto"/>
            <w:left w:val="none" w:sz="0" w:space="0" w:color="auto"/>
            <w:bottom w:val="none" w:sz="0" w:space="0" w:color="auto"/>
            <w:right w:val="none" w:sz="0" w:space="0" w:color="auto"/>
          </w:divBdr>
        </w:div>
      </w:divsChild>
    </w:div>
    <w:div w:id="1988434181">
      <w:bodyDiv w:val="1"/>
      <w:marLeft w:val="0"/>
      <w:marRight w:val="0"/>
      <w:marTop w:val="0"/>
      <w:marBottom w:val="0"/>
      <w:divBdr>
        <w:top w:val="none" w:sz="0" w:space="0" w:color="auto"/>
        <w:left w:val="none" w:sz="0" w:space="0" w:color="auto"/>
        <w:bottom w:val="none" w:sz="0" w:space="0" w:color="auto"/>
        <w:right w:val="none" w:sz="0" w:space="0" w:color="auto"/>
      </w:divBdr>
      <w:divsChild>
        <w:div w:id="1861703732">
          <w:marLeft w:val="0"/>
          <w:marRight w:val="0"/>
          <w:marTop w:val="0"/>
          <w:marBottom w:val="0"/>
          <w:divBdr>
            <w:top w:val="none" w:sz="0" w:space="0" w:color="auto"/>
            <w:left w:val="none" w:sz="0" w:space="0" w:color="auto"/>
            <w:bottom w:val="none" w:sz="0" w:space="0" w:color="auto"/>
            <w:right w:val="none" w:sz="0" w:space="0" w:color="auto"/>
          </w:divBdr>
        </w:div>
        <w:div w:id="1670519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3023</Words>
  <Characters>19045</Characters>
  <Application>Microsoft Office Word</Application>
  <DocSecurity>0</DocSecurity>
  <Lines>158</Lines>
  <Paragraphs>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22024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2020-10-24T06:53:00Z</dcterms:created>
  <dcterms:modified xsi:type="dcterms:W3CDTF">2020-11-01T07:31:00Z</dcterms:modified>
  <dc:title>Briefe</dc:title>
  <dc:creator>Friedrich der Weise</dc:creator>
  <cp:keywords>Briefe</cp:keywords>
  <dc:language>de</dc:language>
</cp:coreProperties>
</file>